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0F4193">
      <w:pPr>
        <w:spacing w:after="0" w:line="240" w:lineRule="auto"/>
        <w:ind w:left="120" w:firstLine="0"/>
        <w:jc w:val="center"/>
        <w:rPr>
          <w:sz w:val="28"/>
        </w:rPr>
      </w:pPr>
      <w:bookmarkStart w:id="0" w:name="block-4073914"/>
      <w:r>
        <w:rPr>
          <w:rFonts w:ascii="Times New Roman" w:hAnsi="Times New Roman"/>
          <w:b/>
          <w:color w:val="000000"/>
          <w:sz w:val="28"/>
        </w:rPr>
        <w:t>МИНИСТЕРСТВО ПРОСВЕЩЕНИЯ РОССИЙСКОЙ ФЕДЕРАЦИИ</w:t>
      </w:r>
    </w:p>
    <w:p w14:paraId="5177FB19">
      <w:pPr>
        <w:spacing w:after="0" w:line="240" w:lineRule="auto"/>
        <w:ind w:left="120" w:firstLine="0"/>
        <w:jc w:val="center"/>
        <w:rPr>
          <w:sz w:val="28"/>
        </w:rPr>
      </w:pPr>
      <w:r>
        <w:rPr>
          <w:rFonts w:ascii="Times New Roman" w:hAnsi="Times New Roman"/>
          <w:b/>
          <w:color w:val="000000"/>
          <w:sz w:val="28"/>
        </w:rPr>
        <w:t xml:space="preserve">‌‌‌ </w:t>
      </w:r>
    </w:p>
    <w:p w14:paraId="59C0A226">
      <w:pPr>
        <w:spacing w:after="0" w:line="240" w:lineRule="auto"/>
        <w:ind w:left="120" w:firstLine="0"/>
        <w:jc w:val="center"/>
        <w:rPr>
          <w:sz w:val="28"/>
        </w:rPr>
      </w:pPr>
      <w:r>
        <w:rPr>
          <w:rFonts w:ascii="Times New Roman" w:hAnsi="Times New Roman"/>
          <w:b/>
          <w:color w:val="000000"/>
          <w:sz w:val="28"/>
        </w:rPr>
        <w:t>‌МКОУ Почетская СОШ</w:t>
      </w:r>
    </w:p>
    <w:p w14:paraId="141076D7">
      <w:pPr>
        <w:spacing w:after="0" w:line="240" w:lineRule="auto"/>
        <w:ind w:left="120" w:firstLine="0"/>
        <w:rPr>
          <w:sz w:val="28"/>
        </w:rPr>
      </w:pPr>
    </w:p>
    <w:p w14:paraId="359C4FFE">
      <w:pPr>
        <w:pStyle w:val="21"/>
        <w:keepNext w:val="0"/>
        <w:keepLines w:val="0"/>
        <w:widowControl/>
        <w:suppressLineNumbers w:val="0"/>
      </w:pPr>
      <w:bookmarkStart w:id="2" w:name="_GoBack"/>
      <w:r>
        <w:drawing>
          <wp:inline distT="0" distB="0" distL="114300" distR="114300">
            <wp:extent cx="6251575" cy="2203450"/>
            <wp:effectExtent l="0" t="0" r="12065" b="6350"/>
            <wp:docPr id="1" name="Изображение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IMG_256"/>
                    <pic:cNvPicPr>
                      <a:picLocks noChangeAspect="1"/>
                    </pic:cNvPicPr>
                  </pic:nvPicPr>
                  <pic:blipFill>
                    <a:blip r:embed="rId6"/>
                    <a:stretch>
                      <a:fillRect/>
                    </a:stretch>
                  </pic:blipFill>
                  <pic:spPr>
                    <a:xfrm>
                      <a:off x="0" y="0"/>
                      <a:ext cx="6251575" cy="2203450"/>
                    </a:xfrm>
                    <a:prstGeom prst="rect">
                      <a:avLst/>
                    </a:prstGeom>
                    <a:noFill/>
                    <a:ln w="9525">
                      <a:noFill/>
                    </a:ln>
                  </pic:spPr>
                </pic:pic>
              </a:graphicData>
            </a:graphic>
          </wp:inline>
        </w:drawing>
      </w:r>
      <w:bookmarkEnd w:id="2"/>
    </w:p>
    <w:p w14:paraId="49790E23">
      <w:pPr>
        <w:spacing w:after="0"/>
        <w:ind w:left="-567" w:right="850" w:firstLine="0"/>
        <w:jc w:val="center"/>
        <w:rPr>
          <w:sz w:val="28"/>
        </w:rPr>
      </w:pPr>
    </w:p>
    <w:p w14:paraId="6C6E92BD">
      <w:pPr>
        <w:spacing w:after="0"/>
        <w:ind w:left="120" w:firstLine="0"/>
        <w:rPr>
          <w:sz w:val="28"/>
        </w:rPr>
      </w:pPr>
    </w:p>
    <w:p w14:paraId="1A3D6123">
      <w:pPr>
        <w:spacing w:after="0"/>
        <w:ind w:left="120" w:firstLine="0"/>
        <w:rPr>
          <w:sz w:val="28"/>
        </w:rPr>
      </w:pPr>
    </w:p>
    <w:p w14:paraId="5B597A2A">
      <w:pPr>
        <w:spacing w:after="0"/>
        <w:rPr>
          <w:sz w:val="28"/>
        </w:rPr>
      </w:pPr>
    </w:p>
    <w:p w14:paraId="576A9972">
      <w:pPr>
        <w:spacing w:after="0" w:line="408" w:lineRule="auto"/>
        <w:ind w:left="120" w:firstLine="0"/>
        <w:jc w:val="center"/>
        <w:rPr>
          <w:sz w:val="28"/>
        </w:rPr>
      </w:pPr>
      <w:r>
        <w:rPr>
          <w:rFonts w:ascii="Times New Roman" w:hAnsi="Times New Roman"/>
          <w:b/>
          <w:color w:val="000000"/>
          <w:sz w:val="28"/>
        </w:rPr>
        <w:t>РАБОЧАЯ ПРОГРАММА</w:t>
      </w:r>
    </w:p>
    <w:p w14:paraId="00705E97">
      <w:pPr>
        <w:spacing w:after="0"/>
        <w:ind w:left="120" w:firstLine="0"/>
        <w:jc w:val="center"/>
        <w:rPr>
          <w:sz w:val="28"/>
        </w:rPr>
      </w:pPr>
    </w:p>
    <w:p w14:paraId="4A122BD8">
      <w:pPr>
        <w:spacing w:after="0" w:line="408" w:lineRule="auto"/>
        <w:ind w:left="120" w:firstLine="0"/>
        <w:jc w:val="center"/>
        <w:rPr>
          <w:sz w:val="28"/>
        </w:rPr>
      </w:pPr>
      <w:r>
        <w:rPr>
          <w:rFonts w:ascii="Times New Roman" w:hAnsi="Times New Roman"/>
          <w:b/>
          <w:color w:val="000000"/>
          <w:sz w:val="28"/>
        </w:rPr>
        <w:t>учебного предмета «Иностранный язык (английский)»</w:t>
      </w:r>
    </w:p>
    <w:p w14:paraId="32C4ACAF">
      <w:pPr>
        <w:spacing w:after="0" w:line="408" w:lineRule="auto"/>
        <w:ind w:left="120" w:firstLine="0"/>
        <w:jc w:val="center"/>
        <w:rPr>
          <w:sz w:val="28"/>
        </w:rPr>
      </w:pPr>
      <w:r>
        <w:rPr>
          <w:rFonts w:ascii="Times New Roman" w:hAnsi="Times New Roman"/>
          <w:color w:val="000000"/>
          <w:sz w:val="28"/>
        </w:rPr>
        <w:t xml:space="preserve">для обучающихся 2 класса </w:t>
      </w:r>
    </w:p>
    <w:p w14:paraId="2F93C489">
      <w:pPr>
        <w:spacing w:after="0"/>
        <w:ind w:left="120" w:firstLine="0"/>
        <w:jc w:val="center"/>
        <w:rPr>
          <w:sz w:val="28"/>
        </w:rPr>
      </w:pPr>
    </w:p>
    <w:p w14:paraId="331CC732">
      <w:pPr>
        <w:spacing w:after="0"/>
        <w:ind w:left="120" w:firstLine="0"/>
        <w:jc w:val="center"/>
        <w:rPr>
          <w:sz w:val="28"/>
        </w:rPr>
      </w:pPr>
    </w:p>
    <w:p w14:paraId="67ABFA45">
      <w:pPr>
        <w:spacing w:after="0"/>
        <w:ind w:left="120" w:firstLine="0"/>
        <w:jc w:val="center"/>
        <w:rPr>
          <w:sz w:val="28"/>
        </w:rPr>
      </w:pPr>
    </w:p>
    <w:p w14:paraId="2A29DC0B">
      <w:pPr>
        <w:spacing w:after="0"/>
        <w:ind w:left="120" w:firstLine="0"/>
        <w:jc w:val="center"/>
        <w:rPr>
          <w:sz w:val="28"/>
        </w:rPr>
      </w:pPr>
    </w:p>
    <w:p w14:paraId="1C0296EF">
      <w:pPr>
        <w:spacing w:after="0"/>
        <w:ind w:left="120" w:firstLine="0"/>
        <w:jc w:val="right"/>
        <w:rPr>
          <w:rFonts w:ascii="Times New Roman" w:hAnsi="Times New Roman"/>
          <w:sz w:val="28"/>
        </w:rPr>
      </w:pPr>
      <w:r>
        <w:rPr>
          <w:rFonts w:ascii="Times New Roman" w:hAnsi="Times New Roman"/>
          <w:sz w:val="28"/>
        </w:rPr>
        <w:t>Учитель: Петроченко О.Н.</w:t>
      </w:r>
    </w:p>
    <w:p w14:paraId="17C042C3">
      <w:pPr>
        <w:spacing w:after="0"/>
        <w:ind w:left="120" w:firstLine="0"/>
        <w:jc w:val="center"/>
        <w:rPr>
          <w:sz w:val="28"/>
        </w:rPr>
      </w:pPr>
    </w:p>
    <w:p w14:paraId="023480AA">
      <w:pPr>
        <w:spacing w:after="0"/>
        <w:ind w:left="120" w:firstLine="0"/>
        <w:jc w:val="center"/>
        <w:rPr>
          <w:sz w:val="28"/>
        </w:rPr>
      </w:pPr>
    </w:p>
    <w:p w14:paraId="2A5884CD">
      <w:pPr>
        <w:spacing w:after="0"/>
        <w:ind w:left="120" w:firstLine="0"/>
        <w:jc w:val="center"/>
        <w:rPr>
          <w:sz w:val="28"/>
        </w:rPr>
      </w:pPr>
    </w:p>
    <w:p w14:paraId="5159C153">
      <w:pPr>
        <w:spacing w:after="0"/>
        <w:ind w:left="120" w:firstLine="0"/>
        <w:jc w:val="center"/>
        <w:rPr>
          <w:sz w:val="28"/>
        </w:rPr>
      </w:pPr>
    </w:p>
    <w:p w14:paraId="29D1D33B">
      <w:pPr>
        <w:spacing w:after="0"/>
        <w:ind w:left="120" w:firstLine="0"/>
        <w:jc w:val="center"/>
        <w:rPr>
          <w:sz w:val="28"/>
        </w:rPr>
      </w:pPr>
    </w:p>
    <w:p w14:paraId="0D3B252A">
      <w:pPr>
        <w:spacing w:after="0"/>
        <w:ind w:left="120" w:firstLine="0"/>
        <w:jc w:val="center"/>
        <w:rPr>
          <w:sz w:val="28"/>
        </w:rPr>
      </w:pPr>
    </w:p>
    <w:p w14:paraId="3E294EDB">
      <w:pPr>
        <w:spacing w:after="0"/>
        <w:ind w:left="120" w:firstLine="0"/>
        <w:jc w:val="center"/>
        <w:rPr>
          <w:sz w:val="28"/>
        </w:rPr>
      </w:pPr>
    </w:p>
    <w:p w14:paraId="12CAF693">
      <w:pPr>
        <w:spacing w:after="0"/>
        <w:ind w:left="120" w:firstLine="0"/>
        <w:jc w:val="center"/>
        <w:rPr>
          <w:rFonts w:ascii="Times New Roman" w:hAnsi="Times New Roman"/>
          <w:b/>
          <w:color w:val="000000"/>
          <w:sz w:val="28"/>
        </w:rPr>
      </w:pPr>
      <w:r>
        <w:rPr>
          <w:rFonts w:ascii="Times New Roman" w:hAnsi="Times New Roman"/>
          <w:color w:val="000000"/>
          <w:sz w:val="28"/>
        </w:rPr>
        <w:t>​</w:t>
      </w:r>
      <w:r>
        <w:rPr>
          <w:rFonts w:ascii="Times New Roman" w:hAnsi="Times New Roman"/>
          <w:b/>
          <w:color w:val="000000"/>
          <w:sz w:val="28"/>
        </w:rPr>
        <w:t>‌</w:t>
      </w:r>
    </w:p>
    <w:p w14:paraId="54A054FE">
      <w:pPr>
        <w:spacing w:after="0"/>
        <w:jc w:val="center"/>
        <w:rPr>
          <w:sz w:val="28"/>
        </w:rPr>
      </w:pPr>
      <w:r>
        <w:rPr>
          <w:rFonts w:ascii="Times New Roman" w:hAnsi="Times New Roman"/>
          <w:b/>
          <w:color w:val="000000"/>
          <w:sz w:val="28"/>
        </w:rPr>
        <w:t>202</w:t>
      </w:r>
      <w:r>
        <w:rPr>
          <w:rFonts w:hint="default" w:ascii="Times New Roman" w:hAnsi="Times New Roman"/>
          <w:b/>
          <w:color w:val="000000"/>
          <w:sz w:val="28"/>
          <w:lang w:val="ru-RU"/>
        </w:rPr>
        <w:t>4</w:t>
      </w:r>
      <w:r>
        <w:rPr>
          <w:rFonts w:ascii="Times New Roman" w:hAnsi="Times New Roman"/>
          <w:b/>
          <w:color w:val="000000"/>
          <w:sz w:val="28"/>
        </w:rPr>
        <w:t>-202</w:t>
      </w:r>
      <w:r>
        <w:rPr>
          <w:rFonts w:hint="default" w:ascii="Times New Roman" w:hAnsi="Times New Roman"/>
          <w:b/>
          <w:color w:val="000000"/>
          <w:sz w:val="28"/>
          <w:lang w:val="ru-RU"/>
        </w:rPr>
        <w:t>5</w:t>
      </w:r>
      <w:r>
        <w:rPr>
          <w:rFonts w:ascii="Times New Roman" w:hAnsi="Times New Roman"/>
          <w:b/>
          <w:color w:val="000000"/>
          <w:sz w:val="28"/>
        </w:rPr>
        <w:t>гг. ‌</w:t>
      </w:r>
      <w:r>
        <w:rPr>
          <w:rFonts w:ascii="Times New Roman" w:hAnsi="Times New Roman"/>
          <w:color w:val="000000"/>
          <w:sz w:val="28"/>
        </w:rPr>
        <w:t>​</w:t>
      </w:r>
    </w:p>
    <w:p w14:paraId="0C5336C4">
      <w:pPr>
        <w:sectPr>
          <w:pgSz w:w="11906" w:h="16383"/>
          <w:pgMar w:top="568" w:right="850" w:bottom="1134" w:left="1701" w:header="720" w:footer="720" w:gutter="0"/>
          <w:cols w:space="720" w:num="1"/>
        </w:sectPr>
      </w:pPr>
    </w:p>
    <w:bookmarkEnd w:id="0"/>
    <w:p w14:paraId="6468DC45">
      <w:pPr>
        <w:spacing w:after="0" w:line="264" w:lineRule="auto"/>
        <w:jc w:val="both"/>
      </w:pPr>
      <w:r>
        <w:rPr>
          <w:rFonts w:ascii="Times New Roman" w:hAnsi="Times New Roman"/>
          <w:b/>
          <w:color w:val="000000"/>
          <w:sz w:val="28"/>
        </w:rPr>
        <w:t>ПОЯСНИТЕЛЬНАЯ ЗАПИСКА</w:t>
      </w:r>
    </w:p>
    <w:p w14:paraId="29761B7C">
      <w:pPr>
        <w:spacing w:after="0" w:line="264" w:lineRule="auto"/>
        <w:ind w:left="120" w:firstLine="0"/>
        <w:jc w:val="both"/>
      </w:pPr>
    </w:p>
    <w:p w14:paraId="1E77DEB9">
      <w:pPr>
        <w:spacing w:after="0" w:line="264" w:lineRule="auto"/>
        <w:ind w:left="0" w:firstLine="600"/>
        <w:jc w:val="both"/>
      </w:pPr>
      <w:r>
        <w:rPr>
          <w:rFonts w:ascii="Times New Roman" w:hAnsi="Times New Roman"/>
          <w:color w:val="000000"/>
          <w:sz w:val="28"/>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0EB0D8F3">
      <w:pPr>
        <w:spacing w:after="0" w:line="264" w:lineRule="auto"/>
        <w:ind w:left="0" w:firstLine="600"/>
        <w:jc w:val="both"/>
      </w:pPr>
      <w:r>
        <w:rPr>
          <w:rFonts w:ascii="Times New Roman" w:hAnsi="Times New Roman"/>
          <w:color w:val="000000"/>
          <w:sz w:val="28"/>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14:paraId="02780871">
      <w:pPr>
        <w:spacing w:after="0" w:line="264" w:lineRule="auto"/>
        <w:ind w:left="0" w:firstLine="600"/>
        <w:jc w:val="both"/>
      </w:pPr>
      <w:r>
        <w:rPr>
          <w:rFonts w:ascii="Times New Roman" w:hAnsi="Times New Roman"/>
          <w:color w:val="000000"/>
          <w:sz w:val="28"/>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14:paraId="6C4D7B34">
      <w:pPr>
        <w:spacing w:after="0" w:line="264" w:lineRule="auto"/>
        <w:ind w:left="0" w:firstLine="600"/>
        <w:jc w:val="both"/>
      </w:pPr>
      <w:r>
        <w:rPr>
          <w:rFonts w:ascii="Times New Roman" w:hAnsi="Times New Roman"/>
          <w:color w:val="000000"/>
          <w:sz w:val="28"/>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24CB702E">
      <w:pPr>
        <w:spacing w:after="0" w:line="264" w:lineRule="auto"/>
        <w:ind w:left="0" w:firstLine="600"/>
        <w:jc w:val="both"/>
      </w:pPr>
      <w:r>
        <w:rPr>
          <w:rFonts w:ascii="Times New Roman" w:hAnsi="Times New Roman"/>
          <w:color w:val="000000"/>
          <w:sz w:val="28"/>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14:paraId="5A2090B5">
      <w:pPr>
        <w:spacing w:after="0" w:line="264" w:lineRule="auto"/>
        <w:ind w:left="0" w:firstLine="600"/>
        <w:jc w:val="both"/>
      </w:pPr>
      <w:r>
        <w:rPr>
          <w:rFonts w:ascii="Times New Roman" w:hAnsi="Times New Roman"/>
          <w:b/>
          <w:color w:val="000000"/>
          <w:sz w:val="28"/>
        </w:rPr>
        <w:t>Образовательные цели</w:t>
      </w:r>
      <w:r>
        <w:rPr>
          <w:rFonts w:ascii="Times New Roman" w:hAnsi="Times New Roman"/>
          <w:color w:val="000000"/>
          <w:sz w:val="28"/>
        </w:rPr>
        <w:t xml:space="preserve"> программы по иностранному (английскому) языку на уровне начального общего образования включают:</w:t>
      </w:r>
    </w:p>
    <w:p w14:paraId="48D5297A">
      <w:pPr>
        <w:numPr>
          <w:ilvl w:val="0"/>
          <w:numId w:val="1"/>
        </w:numPr>
        <w:spacing w:after="0" w:line="264" w:lineRule="auto"/>
        <w:jc w:val="both"/>
      </w:pPr>
      <w:r>
        <w:rPr>
          <w:rFonts w:ascii="Times New Roman" w:hAnsi="Times New Roman"/>
          <w:color w:val="000000"/>
          <w:sz w:val="28"/>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14:paraId="0963A121">
      <w:pPr>
        <w:numPr>
          <w:ilvl w:val="0"/>
          <w:numId w:val="1"/>
        </w:numPr>
        <w:spacing w:after="0" w:line="264" w:lineRule="auto"/>
        <w:jc w:val="both"/>
      </w:pPr>
      <w:r>
        <w:rPr>
          <w:rFonts w:ascii="Times New Roman" w:hAnsi="Times New Roman"/>
          <w:color w:val="000000"/>
          <w:sz w:val="28"/>
        </w:rPr>
        <w:t>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w:t>
      </w:r>
    </w:p>
    <w:p w14:paraId="0997C512">
      <w:pPr>
        <w:numPr>
          <w:ilvl w:val="0"/>
          <w:numId w:val="1"/>
        </w:numPr>
        <w:spacing w:after="0" w:line="264" w:lineRule="auto"/>
        <w:jc w:val="both"/>
      </w:pPr>
      <w:r>
        <w:rPr>
          <w:rFonts w:ascii="Times New Roman" w:hAnsi="Times New Roman"/>
          <w:color w:val="000000"/>
          <w:sz w:val="28"/>
        </w:rPr>
        <w:t>освоение знаний о языковых явлениях изучаемого иностранного языка, о разных способах выражения мысли на родном и иностранном языках;</w:t>
      </w:r>
    </w:p>
    <w:p w14:paraId="49E0B2A9">
      <w:pPr>
        <w:numPr>
          <w:ilvl w:val="0"/>
          <w:numId w:val="1"/>
        </w:numPr>
        <w:spacing w:after="0" w:line="264" w:lineRule="auto"/>
        <w:jc w:val="both"/>
      </w:pPr>
      <w:r>
        <w:rPr>
          <w:rFonts w:ascii="Times New Roman" w:hAnsi="Times New Roman"/>
          <w:color w:val="000000"/>
          <w:sz w:val="28"/>
        </w:rPr>
        <w:t>использование для решения учебных задач интеллектуальных операций (сравнение, анализ, обобщение);</w:t>
      </w:r>
    </w:p>
    <w:p w14:paraId="27288125">
      <w:pPr>
        <w:numPr>
          <w:ilvl w:val="0"/>
          <w:numId w:val="1"/>
        </w:numPr>
        <w:spacing w:after="0" w:line="264" w:lineRule="auto"/>
        <w:jc w:val="both"/>
      </w:pPr>
      <w:r>
        <w:rPr>
          <w:rFonts w:ascii="Times New Roman" w:hAnsi="Times New Roman"/>
          <w:color w:val="000000"/>
          <w:sz w:val="28"/>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749718D3">
      <w:pPr>
        <w:spacing w:after="0" w:line="264" w:lineRule="auto"/>
        <w:ind w:left="0" w:firstLine="600"/>
        <w:jc w:val="both"/>
      </w:pPr>
      <w:r>
        <w:rPr>
          <w:rFonts w:ascii="Times New Roman" w:hAnsi="Times New Roman"/>
          <w:b/>
          <w:color w:val="000000"/>
          <w:sz w:val="28"/>
        </w:rPr>
        <w:t>Развивающие цели</w:t>
      </w:r>
      <w:r>
        <w:rPr>
          <w:rFonts w:ascii="Times New Roman" w:hAnsi="Times New Roman"/>
          <w:color w:val="000000"/>
          <w:sz w:val="28"/>
        </w:rPr>
        <w:t xml:space="preserve"> программы по иностранному (английскому) языку на уровне начального общего образования включают:</w:t>
      </w:r>
    </w:p>
    <w:p w14:paraId="595EDE4B">
      <w:pPr>
        <w:numPr>
          <w:ilvl w:val="0"/>
          <w:numId w:val="2"/>
        </w:numPr>
        <w:spacing w:after="0" w:line="264" w:lineRule="auto"/>
        <w:jc w:val="both"/>
      </w:pPr>
      <w:r>
        <w:rPr>
          <w:rFonts w:ascii="Times New Roman" w:hAnsi="Times New Roman"/>
          <w:color w:val="000000"/>
          <w:sz w:val="28"/>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0423AAD2">
      <w:pPr>
        <w:numPr>
          <w:ilvl w:val="0"/>
          <w:numId w:val="2"/>
        </w:numPr>
        <w:spacing w:after="0" w:line="264" w:lineRule="auto"/>
        <w:jc w:val="both"/>
      </w:pPr>
      <w:r>
        <w:rPr>
          <w:rFonts w:ascii="Times New Roman" w:hAnsi="Times New Roman"/>
          <w:color w:val="000000"/>
          <w:sz w:val="28"/>
        </w:rPr>
        <w:t>становление коммуникативной культуры обучающихся и их общего речевого развития;</w:t>
      </w:r>
    </w:p>
    <w:p w14:paraId="3E4758BD">
      <w:pPr>
        <w:numPr>
          <w:ilvl w:val="0"/>
          <w:numId w:val="2"/>
        </w:numPr>
        <w:spacing w:after="0" w:line="264" w:lineRule="auto"/>
        <w:jc w:val="both"/>
      </w:pPr>
      <w:r>
        <w:rPr>
          <w:rFonts w:ascii="Times New Roman" w:hAnsi="Times New Roman"/>
          <w:color w:val="000000"/>
          <w:sz w:val="28"/>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159B27E3">
      <w:pPr>
        <w:numPr>
          <w:ilvl w:val="0"/>
          <w:numId w:val="2"/>
        </w:numPr>
        <w:spacing w:after="0" w:line="264" w:lineRule="auto"/>
        <w:jc w:val="both"/>
      </w:pPr>
      <w:r>
        <w:rPr>
          <w:rFonts w:ascii="Times New Roman" w:hAnsi="Times New Roman"/>
          <w:color w:val="000000"/>
          <w:sz w:val="28"/>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156F170E">
      <w:pPr>
        <w:numPr>
          <w:ilvl w:val="0"/>
          <w:numId w:val="2"/>
        </w:numPr>
        <w:spacing w:after="0" w:line="264" w:lineRule="auto"/>
        <w:jc w:val="both"/>
      </w:pPr>
      <w:r>
        <w:rPr>
          <w:rFonts w:ascii="Times New Roman" w:hAnsi="Times New Roman"/>
          <w:color w:val="000000"/>
          <w:sz w:val="28"/>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3E498DD2">
      <w:pPr>
        <w:spacing w:after="0" w:line="264" w:lineRule="auto"/>
        <w:ind w:left="0" w:firstLine="600"/>
        <w:jc w:val="both"/>
      </w:pPr>
      <w:r>
        <w:rPr>
          <w:rFonts w:ascii="Times New Roman" w:hAnsi="Times New Roman"/>
          <w:color w:val="000000"/>
          <w:sz w:val="28"/>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Изучение иностранного (английского) языка обеспечивает:</w:t>
      </w:r>
    </w:p>
    <w:p w14:paraId="7C03A4DB">
      <w:pPr>
        <w:numPr>
          <w:ilvl w:val="0"/>
          <w:numId w:val="3"/>
        </w:numPr>
        <w:spacing w:after="0" w:line="264" w:lineRule="auto"/>
        <w:jc w:val="both"/>
      </w:pPr>
      <w:r>
        <w:rPr>
          <w:rFonts w:ascii="Times New Roman" w:hAnsi="Times New Roman"/>
          <w:color w:val="000000"/>
          <w:sz w:val="28"/>
        </w:rPr>
        <w:t>понимание необходимости овладения иностранным языком как средством общения в условиях взаимодействия разных стран и народов;</w:t>
      </w:r>
    </w:p>
    <w:p w14:paraId="64ED8BBC">
      <w:pPr>
        <w:numPr>
          <w:ilvl w:val="0"/>
          <w:numId w:val="3"/>
        </w:numPr>
        <w:spacing w:after="0" w:line="264" w:lineRule="auto"/>
        <w:jc w:val="both"/>
      </w:pPr>
      <w:r>
        <w:rPr>
          <w:rFonts w:ascii="Times New Roman" w:hAnsi="Times New Roman"/>
          <w:color w:val="000000"/>
          <w:sz w:val="28"/>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14:paraId="01A09A26">
      <w:pPr>
        <w:numPr>
          <w:ilvl w:val="0"/>
          <w:numId w:val="3"/>
        </w:numPr>
        <w:spacing w:after="0" w:line="264" w:lineRule="auto"/>
        <w:jc w:val="both"/>
      </w:pPr>
      <w:r>
        <w:rPr>
          <w:rFonts w:ascii="Times New Roman" w:hAnsi="Times New Roman"/>
          <w:color w:val="000000"/>
          <w:sz w:val="28"/>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6B858257">
      <w:pPr>
        <w:numPr>
          <w:ilvl w:val="0"/>
          <w:numId w:val="3"/>
        </w:numPr>
        <w:spacing w:after="0" w:line="264" w:lineRule="auto"/>
        <w:jc w:val="both"/>
      </w:pPr>
      <w:r>
        <w:rPr>
          <w:rFonts w:ascii="Times New Roman" w:hAnsi="Times New Roman"/>
          <w:color w:val="000000"/>
          <w:sz w:val="28"/>
        </w:rPr>
        <w:t>воспитание эмоционального и познавательного интереса к художественной культуре других народов;</w:t>
      </w:r>
    </w:p>
    <w:p w14:paraId="2D2C88F5">
      <w:pPr>
        <w:numPr>
          <w:ilvl w:val="0"/>
          <w:numId w:val="3"/>
        </w:numPr>
        <w:spacing w:after="0" w:line="264" w:lineRule="auto"/>
        <w:jc w:val="both"/>
      </w:pPr>
      <w:r>
        <w:rPr>
          <w:rFonts w:ascii="Times New Roman" w:hAnsi="Times New Roman"/>
          <w:color w:val="000000"/>
          <w:sz w:val="28"/>
        </w:rPr>
        <w:t>формирование положительной мотивации и устойчивого учебно-познавательного интереса к предмету «Иностранный язык».</w:t>
      </w:r>
    </w:p>
    <w:p w14:paraId="3CDC1B0A">
      <w:pPr>
        <w:spacing w:after="0" w:line="264" w:lineRule="auto"/>
        <w:ind w:left="120" w:firstLine="0"/>
        <w:jc w:val="both"/>
      </w:pPr>
      <w:r>
        <w:rPr>
          <w:rFonts w:ascii="Times New Roman" w:hAnsi="Times New Roman"/>
          <w:color w:val="000000"/>
          <w:sz w:val="28"/>
        </w:rPr>
        <w:t>‌</w:t>
      </w:r>
      <w:bookmarkStart w:id="1" w:name="8e4de2fd-43cd-4bc5-8d35-2312bb8da802"/>
      <w:r>
        <w:rPr>
          <w:rFonts w:ascii="Times New Roman" w:hAnsi="Times New Roman"/>
          <w:color w:val="000000"/>
          <w:sz w:val="28"/>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1"/>
      <w:r>
        <w:rPr>
          <w:rFonts w:ascii="Times New Roman" w:hAnsi="Times New Roman"/>
          <w:color w:val="000000"/>
          <w:sz w:val="28"/>
        </w:rPr>
        <w:t>‌‌</w:t>
      </w:r>
    </w:p>
    <w:p w14:paraId="3DCB9F5C">
      <w:pPr>
        <w:spacing w:after="0" w:line="264" w:lineRule="auto"/>
        <w:ind w:left="120" w:firstLine="0"/>
        <w:jc w:val="both"/>
      </w:pPr>
    </w:p>
    <w:p w14:paraId="3BF03682">
      <w:pPr>
        <w:spacing w:after="0" w:line="264" w:lineRule="auto"/>
        <w:ind w:left="120" w:firstLine="0"/>
        <w:jc w:val="both"/>
      </w:pPr>
      <w:r>
        <w:rPr>
          <w:rFonts w:ascii="Times New Roman" w:hAnsi="Times New Roman"/>
          <w:b/>
          <w:color w:val="000000"/>
          <w:sz w:val="28"/>
        </w:rPr>
        <w:t>СОДЕРЖАНИЕ ОБУЧЕНИЯ</w:t>
      </w:r>
    </w:p>
    <w:p w14:paraId="245C19AE">
      <w:pPr>
        <w:spacing w:after="0" w:line="264" w:lineRule="auto"/>
        <w:ind w:left="120" w:firstLine="0"/>
        <w:jc w:val="both"/>
      </w:pPr>
    </w:p>
    <w:p w14:paraId="26297EF6">
      <w:pPr>
        <w:spacing w:after="0" w:line="264" w:lineRule="auto"/>
        <w:ind w:left="120" w:firstLine="0"/>
        <w:jc w:val="both"/>
      </w:pPr>
      <w:r>
        <w:rPr>
          <w:rFonts w:ascii="Times New Roman" w:hAnsi="Times New Roman"/>
          <w:b/>
          <w:color w:val="000000"/>
          <w:sz w:val="28"/>
        </w:rPr>
        <w:t>Тематическое содержание речи</w:t>
      </w:r>
    </w:p>
    <w:p w14:paraId="59482A8E">
      <w:pPr>
        <w:spacing w:after="0" w:line="264" w:lineRule="auto"/>
        <w:ind w:left="0" w:firstLine="600"/>
        <w:jc w:val="both"/>
      </w:pPr>
      <w:r>
        <w:rPr>
          <w:rFonts w:ascii="Times New Roman" w:hAnsi="Times New Roman"/>
          <w:i/>
          <w:color w:val="000000"/>
          <w:sz w:val="28"/>
        </w:rPr>
        <w:t>Мир моего «я»</w:t>
      </w:r>
      <w:r>
        <w:rPr>
          <w:rFonts w:ascii="Times New Roman" w:hAnsi="Times New Roman"/>
          <w:color w:val="000000"/>
          <w:sz w:val="28"/>
        </w:rPr>
        <w:t>. Приветствие. Знакомство. Моя семья. Мой день рождения. Моя любимая еда.</w:t>
      </w:r>
    </w:p>
    <w:p w14:paraId="0E08DD63">
      <w:pPr>
        <w:spacing w:after="0" w:line="264" w:lineRule="auto"/>
        <w:ind w:left="0" w:firstLine="600"/>
        <w:jc w:val="both"/>
      </w:pPr>
      <w:r>
        <w:rPr>
          <w:rFonts w:ascii="Times New Roman" w:hAnsi="Times New Roman"/>
          <w:i/>
          <w:color w:val="000000"/>
          <w:sz w:val="28"/>
        </w:rPr>
        <w:t>Мир моих увлечений</w:t>
      </w:r>
      <w:r>
        <w:rPr>
          <w:rFonts w:ascii="Times New Roman" w:hAnsi="Times New Roman"/>
          <w:color w:val="000000"/>
          <w:sz w:val="28"/>
        </w:rPr>
        <w:t>. Любимый цвет, игрушка. Любимые занятия. Мой питомец. Выходной день.</w:t>
      </w:r>
    </w:p>
    <w:p w14:paraId="66757D11">
      <w:pPr>
        <w:spacing w:after="0" w:line="264" w:lineRule="auto"/>
        <w:ind w:left="0" w:firstLine="600"/>
        <w:jc w:val="both"/>
      </w:pPr>
      <w:r>
        <w:rPr>
          <w:rFonts w:ascii="Times New Roman" w:hAnsi="Times New Roman"/>
          <w:i/>
          <w:color w:val="000000"/>
          <w:sz w:val="28"/>
        </w:rPr>
        <w:t>Мир вокруг меня</w:t>
      </w:r>
      <w:r>
        <w:rPr>
          <w:rFonts w:ascii="Times New Roman" w:hAnsi="Times New Roman"/>
          <w:color w:val="000000"/>
          <w:sz w:val="28"/>
        </w:rPr>
        <w:t>. Моя школа. Мои друзья. Моя малая родина (город, село).</w:t>
      </w:r>
    </w:p>
    <w:p w14:paraId="521B39F7">
      <w:pPr>
        <w:spacing w:after="0" w:line="264" w:lineRule="auto"/>
        <w:ind w:left="0" w:firstLine="600"/>
        <w:jc w:val="both"/>
      </w:pPr>
      <w:r>
        <w:rPr>
          <w:rFonts w:ascii="Times New Roman" w:hAnsi="Times New Roman"/>
          <w:i/>
          <w:color w:val="000000"/>
          <w:sz w:val="28"/>
        </w:rPr>
        <w:t xml:space="preserve">Родная страна и страны изучаемого языка. </w:t>
      </w:r>
      <w:r>
        <w:rPr>
          <w:rFonts w:ascii="Times New Roman" w:hAnsi="Times New Roman"/>
          <w:color w:val="000000"/>
          <w:sz w:val="28"/>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14:paraId="3F5C6510">
      <w:pPr>
        <w:spacing w:after="0" w:line="264" w:lineRule="auto"/>
        <w:ind w:left="120" w:firstLine="0"/>
        <w:jc w:val="both"/>
      </w:pPr>
    </w:p>
    <w:p w14:paraId="40A14AC4">
      <w:pPr>
        <w:spacing w:after="0" w:line="264" w:lineRule="auto"/>
        <w:ind w:left="120" w:firstLine="0"/>
        <w:jc w:val="both"/>
      </w:pPr>
      <w:r>
        <w:rPr>
          <w:rFonts w:ascii="Times New Roman" w:hAnsi="Times New Roman"/>
          <w:b/>
          <w:color w:val="000000"/>
          <w:sz w:val="28"/>
        </w:rPr>
        <w:t>Коммуникативные умения</w:t>
      </w:r>
    </w:p>
    <w:p w14:paraId="0531C0EF">
      <w:pPr>
        <w:spacing w:after="0" w:line="264" w:lineRule="auto"/>
        <w:ind w:left="120" w:firstLine="0"/>
        <w:jc w:val="both"/>
      </w:pPr>
      <w:r>
        <w:rPr>
          <w:rFonts w:ascii="Times New Roman" w:hAnsi="Times New Roman"/>
          <w:i/>
          <w:color w:val="000000"/>
          <w:sz w:val="28"/>
        </w:rPr>
        <w:t>Говорение</w:t>
      </w:r>
    </w:p>
    <w:p w14:paraId="6386CD49">
      <w:pPr>
        <w:spacing w:after="0" w:line="264" w:lineRule="auto"/>
        <w:ind w:left="0" w:firstLine="600"/>
        <w:jc w:val="both"/>
      </w:pPr>
      <w:r>
        <w:rPr>
          <w:rFonts w:ascii="Times New Roman" w:hAnsi="Times New Roman"/>
          <w:color w:val="000000"/>
          <w:sz w:val="28"/>
        </w:rPr>
        <w:t xml:space="preserve">Коммуникативные умения </w:t>
      </w:r>
      <w:r>
        <w:rPr>
          <w:rFonts w:ascii="Times New Roman" w:hAnsi="Times New Roman"/>
          <w:color w:val="000000"/>
          <w:sz w:val="28"/>
          <w:u w:val="single"/>
        </w:rPr>
        <w:t>диалогической</w:t>
      </w:r>
      <w:r>
        <w:rPr>
          <w:rFonts w:ascii="Times New Roman" w:hAnsi="Times New Roman"/>
          <w:color w:val="000000"/>
          <w:sz w:val="28"/>
        </w:rPr>
        <w:t xml:space="preserve"> речи.</w:t>
      </w:r>
    </w:p>
    <w:p w14:paraId="2612C122">
      <w:pPr>
        <w:spacing w:after="0" w:line="264" w:lineRule="auto"/>
        <w:ind w:left="0" w:firstLine="600"/>
        <w:jc w:val="both"/>
      </w:pPr>
      <w:r>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62CC5EB8">
      <w:pPr>
        <w:spacing w:after="0" w:line="264" w:lineRule="auto"/>
        <w:ind w:left="0" w:firstLine="600"/>
        <w:jc w:val="both"/>
      </w:pPr>
      <w:r>
        <w:rPr>
          <w:rFonts w:ascii="Times New Roman" w:hAnsi="Times New Roman"/>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5BAC8644">
      <w:pPr>
        <w:spacing w:after="0" w:line="264" w:lineRule="auto"/>
        <w:ind w:left="0" w:firstLine="600"/>
        <w:jc w:val="both"/>
      </w:pPr>
      <w:r>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14:paraId="55E220E3">
      <w:pPr>
        <w:spacing w:after="0" w:line="264" w:lineRule="auto"/>
        <w:ind w:left="0" w:firstLine="600"/>
        <w:jc w:val="both"/>
      </w:pPr>
      <w:r>
        <w:rPr>
          <w:rFonts w:ascii="Times New Roman" w:hAnsi="Times New Roman"/>
          <w:color w:val="000000"/>
          <w:sz w:val="28"/>
        </w:rPr>
        <w:t xml:space="preserve">Коммуникативные умения </w:t>
      </w:r>
      <w:r>
        <w:rPr>
          <w:rFonts w:ascii="Times New Roman" w:hAnsi="Times New Roman"/>
          <w:color w:val="000000"/>
          <w:sz w:val="28"/>
          <w:u w:val="single"/>
        </w:rPr>
        <w:t>монологической</w:t>
      </w:r>
      <w:r>
        <w:rPr>
          <w:rFonts w:ascii="Times New Roman" w:hAnsi="Times New Roman"/>
          <w:color w:val="000000"/>
          <w:sz w:val="28"/>
        </w:rPr>
        <w:t xml:space="preserve"> речи.</w:t>
      </w:r>
    </w:p>
    <w:p w14:paraId="34499173">
      <w:pPr>
        <w:spacing w:after="0" w:line="264" w:lineRule="auto"/>
        <w:ind w:left="0" w:firstLine="600"/>
        <w:jc w:val="both"/>
      </w:pPr>
      <w:r>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3FFFD1DA">
      <w:pPr>
        <w:spacing w:after="0" w:line="264" w:lineRule="auto"/>
        <w:ind w:left="120" w:firstLine="0"/>
        <w:jc w:val="both"/>
      </w:pPr>
      <w:r>
        <w:rPr>
          <w:rFonts w:ascii="Times New Roman" w:hAnsi="Times New Roman"/>
          <w:i/>
          <w:color w:val="000000"/>
          <w:sz w:val="28"/>
        </w:rPr>
        <w:t>Аудирование</w:t>
      </w:r>
    </w:p>
    <w:p w14:paraId="7481217C">
      <w:pPr>
        <w:spacing w:after="0" w:line="264" w:lineRule="auto"/>
        <w:ind w:left="0" w:firstLine="600"/>
        <w:jc w:val="both"/>
      </w:pPr>
      <w:r>
        <w:rPr>
          <w:rFonts w:ascii="Times New Roman" w:hAnsi="Times New Roman"/>
          <w:color w:val="000000"/>
          <w:sz w:val="28"/>
        </w:rPr>
        <w:t>Понимание на слух речи учителя и других обучающихся и вербальная/невербальная реакция на услышанное (при непосредственном общении).</w:t>
      </w:r>
    </w:p>
    <w:p w14:paraId="62D58796">
      <w:pPr>
        <w:spacing w:after="0" w:line="264" w:lineRule="auto"/>
        <w:ind w:left="0" w:firstLine="600"/>
        <w:jc w:val="both"/>
      </w:pPr>
      <w:r>
        <w:rPr>
          <w:rFonts w:ascii="Times New Roman" w:hAnsi="Times New Roman"/>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677FA175">
      <w:pPr>
        <w:spacing w:after="0" w:line="264" w:lineRule="auto"/>
        <w:ind w:left="0" w:firstLine="600"/>
        <w:jc w:val="both"/>
      </w:pPr>
      <w:r>
        <w:rPr>
          <w:rFonts w:ascii="Times New Roman" w:hAnsi="Times New Roman"/>
          <w:color w:val="000000"/>
          <w:sz w:val="28"/>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14:paraId="58FA56D5">
      <w:pPr>
        <w:spacing w:after="0" w:line="264" w:lineRule="auto"/>
        <w:ind w:left="0" w:firstLine="600"/>
        <w:jc w:val="both"/>
      </w:pPr>
      <w:r>
        <w:rPr>
          <w:rFonts w:ascii="Times New Roman" w:hAnsi="Times New Roman"/>
          <w:color w:val="000000"/>
          <w:sz w:val="28"/>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14:paraId="1F38A3D1">
      <w:pPr>
        <w:spacing w:after="0" w:line="264" w:lineRule="auto"/>
        <w:ind w:left="0" w:firstLine="600"/>
        <w:jc w:val="both"/>
      </w:pPr>
      <w:r>
        <w:rPr>
          <w:rFonts w:ascii="Times New Roman" w:hAnsi="Times New Roman"/>
          <w:color w:val="000000"/>
          <w:sz w:val="28"/>
        </w:rPr>
        <w:t>Тексты для аудирования: диалог, высказывания собеседников в ситуациях повседневного общения, рассказ, сказка.</w:t>
      </w:r>
    </w:p>
    <w:p w14:paraId="2424F8FE">
      <w:pPr>
        <w:spacing w:after="0" w:line="264" w:lineRule="auto"/>
        <w:ind w:left="120" w:firstLine="0"/>
        <w:jc w:val="both"/>
      </w:pPr>
      <w:r>
        <w:rPr>
          <w:rFonts w:ascii="Times New Roman" w:hAnsi="Times New Roman"/>
          <w:i/>
          <w:color w:val="000000"/>
          <w:sz w:val="28"/>
        </w:rPr>
        <w:t>Смысловое чтение</w:t>
      </w:r>
    </w:p>
    <w:p w14:paraId="7379A8B1">
      <w:pPr>
        <w:spacing w:after="0" w:line="264" w:lineRule="auto"/>
        <w:ind w:left="0" w:firstLine="600"/>
        <w:jc w:val="both"/>
      </w:pPr>
      <w:r>
        <w:rPr>
          <w:rFonts w:ascii="Times New Roman" w:hAnsi="Times New Roman"/>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36CCB8DA">
      <w:pPr>
        <w:spacing w:after="0" w:line="264" w:lineRule="auto"/>
        <w:ind w:left="0" w:firstLine="600"/>
        <w:jc w:val="both"/>
      </w:pPr>
      <w:r>
        <w:rPr>
          <w:rFonts w:ascii="Times New Roman" w:hAnsi="Times New Roman"/>
          <w:color w:val="000000"/>
          <w:sz w:val="28"/>
        </w:rPr>
        <w:t>Тексты для чтения вслух: диалог, рассказ, сказка.</w:t>
      </w:r>
    </w:p>
    <w:p w14:paraId="029154DF">
      <w:pPr>
        <w:spacing w:after="0" w:line="264" w:lineRule="auto"/>
        <w:ind w:left="0" w:firstLine="600"/>
        <w:jc w:val="both"/>
      </w:pPr>
      <w:r>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1BCE6314">
      <w:pPr>
        <w:spacing w:after="0" w:line="264" w:lineRule="auto"/>
        <w:ind w:left="0" w:firstLine="600"/>
        <w:jc w:val="both"/>
      </w:pPr>
      <w:r>
        <w:rPr>
          <w:rFonts w:ascii="Times New Roman" w:hAnsi="Times New Roman"/>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14:paraId="463EC200">
      <w:pPr>
        <w:spacing w:after="0" w:line="264" w:lineRule="auto"/>
        <w:ind w:left="0" w:firstLine="600"/>
        <w:jc w:val="both"/>
      </w:pPr>
      <w:r>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14:paraId="3B77E0F4">
      <w:pPr>
        <w:spacing w:after="0" w:line="264" w:lineRule="auto"/>
        <w:ind w:left="0" w:firstLine="600"/>
        <w:jc w:val="both"/>
      </w:pPr>
      <w:r>
        <w:rPr>
          <w:rFonts w:ascii="Times New Roman" w:hAnsi="Times New Roman"/>
          <w:color w:val="000000"/>
          <w:sz w:val="28"/>
        </w:rPr>
        <w:t>Тексты для чтения про себя: диалог, рассказ, сказка, электронное сообщение личного характера.</w:t>
      </w:r>
    </w:p>
    <w:p w14:paraId="24D0C5C2">
      <w:pPr>
        <w:spacing w:after="0" w:line="264" w:lineRule="auto"/>
        <w:ind w:left="120" w:firstLine="0"/>
        <w:jc w:val="both"/>
      </w:pPr>
      <w:r>
        <w:rPr>
          <w:rFonts w:ascii="Times New Roman" w:hAnsi="Times New Roman"/>
          <w:i/>
          <w:color w:val="000000"/>
          <w:sz w:val="28"/>
        </w:rPr>
        <w:t>Письмо</w:t>
      </w:r>
    </w:p>
    <w:p w14:paraId="6C1C53BE">
      <w:pPr>
        <w:spacing w:after="0" w:line="264" w:lineRule="auto"/>
        <w:ind w:left="0" w:firstLine="600"/>
        <w:jc w:val="both"/>
      </w:pPr>
      <w:r>
        <w:rPr>
          <w:rFonts w:ascii="Times New Roman" w:hAnsi="Times New Roman"/>
          <w:color w:val="000000"/>
          <w:sz w:val="28"/>
        </w:rPr>
        <w:t>Овладение техникой письма (полупечатное написание букв, буквосочетаний, слов).</w:t>
      </w:r>
    </w:p>
    <w:p w14:paraId="76F5192F">
      <w:pPr>
        <w:spacing w:after="0" w:line="264" w:lineRule="auto"/>
        <w:ind w:left="0" w:firstLine="600"/>
        <w:jc w:val="both"/>
      </w:pPr>
      <w:r>
        <w:rPr>
          <w:rFonts w:ascii="Times New Roman" w:hAnsi="Times New Roman"/>
          <w:color w:val="000000"/>
          <w:sz w:val="28"/>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14:paraId="61ACE2E3">
      <w:pPr>
        <w:spacing w:after="0" w:line="264" w:lineRule="auto"/>
        <w:ind w:left="0" w:firstLine="600"/>
        <w:jc w:val="both"/>
      </w:pPr>
      <w:r>
        <w:rPr>
          <w:rFonts w:ascii="Times New Roman" w:hAnsi="Times New Roman"/>
          <w:color w:val="000000"/>
          <w:sz w:val="28"/>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3F5B06DA">
      <w:pPr>
        <w:spacing w:after="0" w:line="264" w:lineRule="auto"/>
        <w:ind w:left="0" w:firstLine="600"/>
        <w:jc w:val="both"/>
      </w:pPr>
      <w:r>
        <w:rPr>
          <w:rFonts w:ascii="Times New Roman" w:hAnsi="Times New Roman"/>
          <w:color w:val="000000"/>
          <w:sz w:val="28"/>
        </w:rPr>
        <w:t>Написание с опорой на образец коротких поздравлений с праздниками (с днём рождения, Новым годом).</w:t>
      </w:r>
    </w:p>
    <w:p w14:paraId="1439C68F">
      <w:pPr>
        <w:spacing w:after="0" w:line="264" w:lineRule="auto"/>
        <w:ind w:left="120" w:firstLine="0"/>
        <w:jc w:val="both"/>
      </w:pPr>
    </w:p>
    <w:p w14:paraId="78AC2724">
      <w:pPr>
        <w:spacing w:after="0" w:line="264" w:lineRule="auto"/>
        <w:ind w:left="120" w:firstLine="0"/>
        <w:jc w:val="both"/>
      </w:pPr>
      <w:r>
        <w:rPr>
          <w:rFonts w:ascii="Times New Roman" w:hAnsi="Times New Roman"/>
          <w:b/>
          <w:color w:val="000000"/>
          <w:sz w:val="28"/>
        </w:rPr>
        <w:t>Языковые знания и навыки</w:t>
      </w:r>
    </w:p>
    <w:p w14:paraId="6131D012">
      <w:pPr>
        <w:spacing w:after="0" w:line="264" w:lineRule="auto"/>
        <w:ind w:left="120" w:firstLine="0"/>
        <w:jc w:val="both"/>
      </w:pPr>
      <w:r>
        <w:rPr>
          <w:rFonts w:ascii="Times New Roman" w:hAnsi="Times New Roman"/>
          <w:i/>
          <w:color w:val="000000"/>
          <w:sz w:val="28"/>
        </w:rPr>
        <w:t>Фонетическая сторона речи</w:t>
      </w:r>
    </w:p>
    <w:p w14:paraId="29E0B833">
      <w:pPr>
        <w:spacing w:after="0" w:line="264" w:lineRule="auto"/>
        <w:ind w:left="0" w:firstLine="600"/>
        <w:jc w:val="both"/>
      </w:pPr>
      <w:r>
        <w:rPr>
          <w:rFonts w:ascii="Times New Roman" w:hAnsi="Times New Roman"/>
          <w:color w:val="000000"/>
          <w:sz w:val="28"/>
        </w:rPr>
        <w:t>Буквы английского алфавита. Корректное называние букв английского алфавита.</w:t>
      </w:r>
    </w:p>
    <w:p w14:paraId="68FB009A">
      <w:pPr>
        <w:spacing w:after="0" w:line="264" w:lineRule="auto"/>
        <w:ind w:left="0" w:firstLine="600"/>
        <w:jc w:val="both"/>
      </w:pPr>
      <w:r>
        <w:rPr>
          <w:rFonts w:ascii="Times New Roman" w:hAnsi="Times New Roman"/>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i/>
          <w:color w:val="000000"/>
          <w:sz w:val="28"/>
        </w:rPr>
        <w:t>«r» (there is/there).</w:t>
      </w:r>
    </w:p>
    <w:p w14:paraId="01E81283">
      <w:pPr>
        <w:spacing w:after="0" w:line="264" w:lineRule="auto"/>
        <w:ind w:left="0" w:firstLine="600"/>
        <w:jc w:val="both"/>
      </w:pPr>
      <w:r>
        <w:rPr>
          <w:rFonts w:ascii="Times New Roman" w:hAnsi="Times New Roman"/>
          <w:color w:val="000000"/>
          <w:sz w:val="28"/>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14:paraId="0B191ED9">
      <w:pPr>
        <w:spacing w:after="0" w:line="264" w:lineRule="auto"/>
        <w:ind w:left="0" w:firstLine="600"/>
        <w:jc w:val="both"/>
      </w:pPr>
      <w:r>
        <w:rPr>
          <w:rFonts w:ascii="Times New Roman" w:hAnsi="Times New Roman"/>
          <w:color w:val="000000"/>
          <w:sz w:val="28"/>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14:paraId="2E635675">
      <w:pPr>
        <w:spacing w:after="0" w:line="264" w:lineRule="auto"/>
        <w:ind w:left="0" w:firstLine="600"/>
        <w:jc w:val="both"/>
      </w:pPr>
      <w:r>
        <w:rPr>
          <w:rFonts w:ascii="Times New Roman" w:hAnsi="Times New Roman"/>
          <w:color w:val="000000"/>
          <w:sz w:val="28"/>
        </w:rPr>
        <w:t>Чтение новых слов согласно основным правилам чтения английского языка.</w:t>
      </w:r>
    </w:p>
    <w:p w14:paraId="5EBAE72B">
      <w:pPr>
        <w:spacing w:after="0" w:line="264" w:lineRule="auto"/>
        <w:ind w:left="0" w:firstLine="600"/>
        <w:jc w:val="both"/>
      </w:pPr>
      <w:r>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14:paraId="212C66DD">
      <w:pPr>
        <w:spacing w:after="0" w:line="264" w:lineRule="auto"/>
        <w:ind w:left="120" w:firstLine="0"/>
        <w:jc w:val="both"/>
      </w:pPr>
      <w:r>
        <w:rPr>
          <w:rFonts w:ascii="Times New Roman" w:hAnsi="Times New Roman"/>
          <w:i/>
          <w:color w:val="000000"/>
          <w:sz w:val="28"/>
        </w:rPr>
        <w:t>Графика, орфография и пунктуация</w:t>
      </w:r>
    </w:p>
    <w:p w14:paraId="6FECD80D">
      <w:pPr>
        <w:spacing w:after="0" w:line="264" w:lineRule="auto"/>
        <w:ind w:left="0" w:firstLine="600"/>
        <w:jc w:val="both"/>
      </w:pPr>
      <w:r>
        <w:rPr>
          <w:rFonts w:ascii="Times New Roman" w:hAnsi="Times New Roman"/>
          <w:color w:val="000000"/>
          <w:sz w:val="28"/>
        </w:rPr>
        <w:t>Графически корректное (полупечатное) написание букв английского алфавита в буквосочетаниях и словах. Правильное написание изученных слов.</w:t>
      </w:r>
    </w:p>
    <w:p w14:paraId="30ADDBD6">
      <w:pPr>
        <w:spacing w:after="0" w:line="264" w:lineRule="auto"/>
        <w:ind w:left="0" w:firstLine="600"/>
        <w:jc w:val="both"/>
      </w:pPr>
      <w:r>
        <w:rPr>
          <w:rFonts w:ascii="Times New Roman" w:hAnsi="Times New Roman"/>
          <w:color w:val="000000"/>
          <w:sz w:val="28"/>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I’m, isn’t; don’t, doesn’t; can’t</w:t>
      </w:r>
      <w:r>
        <w:rPr>
          <w:rFonts w:ascii="Times New Roman" w:hAnsi="Times New Roman"/>
          <w:color w:val="000000"/>
          <w:sz w:val="28"/>
        </w:rPr>
        <w:t>), существительных в притяжательном падеже (</w:t>
      </w:r>
      <w:r>
        <w:rPr>
          <w:rFonts w:ascii="Times New Roman" w:hAnsi="Times New Roman"/>
          <w:i/>
          <w:color w:val="000000"/>
          <w:sz w:val="28"/>
        </w:rPr>
        <w:t>Ann’s</w:t>
      </w:r>
      <w:r>
        <w:rPr>
          <w:rFonts w:ascii="Times New Roman" w:hAnsi="Times New Roman"/>
          <w:color w:val="000000"/>
          <w:sz w:val="28"/>
        </w:rPr>
        <w:t>).</w:t>
      </w:r>
    </w:p>
    <w:p w14:paraId="7E5FFA05">
      <w:pPr>
        <w:spacing w:after="0" w:line="264" w:lineRule="auto"/>
        <w:ind w:left="120" w:firstLine="0"/>
        <w:jc w:val="both"/>
      </w:pPr>
      <w:r>
        <w:rPr>
          <w:rFonts w:ascii="Times New Roman" w:hAnsi="Times New Roman"/>
          <w:i/>
          <w:color w:val="000000"/>
          <w:sz w:val="28"/>
        </w:rPr>
        <w:t>Лексическая сторона речи</w:t>
      </w:r>
    </w:p>
    <w:p w14:paraId="5B4AFF3B">
      <w:pPr>
        <w:spacing w:after="0" w:line="264" w:lineRule="auto"/>
        <w:ind w:left="0" w:firstLine="600"/>
        <w:jc w:val="both"/>
      </w:pPr>
      <w:r>
        <w:rPr>
          <w:rFonts w:ascii="Times New Roman" w:hAnsi="Times New Roman"/>
          <w:color w:val="000000"/>
          <w:sz w:val="28"/>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14:paraId="63C1EDAB">
      <w:pPr>
        <w:spacing w:after="0" w:line="264" w:lineRule="auto"/>
        <w:ind w:left="0" w:firstLine="600"/>
        <w:jc w:val="both"/>
      </w:pPr>
      <w:r>
        <w:rPr>
          <w:rFonts w:ascii="Times New Roman" w:hAnsi="Times New Roman"/>
          <w:color w:val="000000"/>
          <w:sz w:val="28"/>
        </w:rPr>
        <w:t>Распознавание в устной и письменной речи интернациональных слов (</w:t>
      </w:r>
      <w:r>
        <w:rPr>
          <w:rFonts w:ascii="Times New Roman" w:hAnsi="Times New Roman"/>
          <w:i/>
          <w:color w:val="000000"/>
          <w:sz w:val="28"/>
        </w:rPr>
        <w:t>doctor, film</w:t>
      </w:r>
      <w:r>
        <w:rPr>
          <w:rFonts w:ascii="Times New Roman" w:hAnsi="Times New Roman"/>
          <w:color w:val="000000"/>
          <w:sz w:val="28"/>
        </w:rPr>
        <w:t>) с помощью языковой догадки.</w:t>
      </w:r>
    </w:p>
    <w:p w14:paraId="65C15AA0">
      <w:pPr>
        <w:spacing w:after="0" w:line="264" w:lineRule="auto"/>
        <w:ind w:left="120" w:firstLine="0"/>
        <w:jc w:val="both"/>
      </w:pPr>
      <w:r>
        <w:rPr>
          <w:rFonts w:ascii="Times New Roman" w:hAnsi="Times New Roman"/>
          <w:i/>
          <w:color w:val="000000"/>
          <w:sz w:val="28"/>
        </w:rPr>
        <w:t>Грамматическая сторона речи</w:t>
      </w:r>
    </w:p>
    <w:p w14:paraId="54C58957">
      <w:pPr>
        <w:spacing w:after="0" w:line="264" w:lineRule="auto"/>
        <w:ind w:left="0" w:firstLine="600"/>
        <w:jc w:val="both"/>
      </w:pPr>
      <w:r>
        <w:rPr>
          <w:rFonts w:ascii="Times New Roman" w:hAnsi="Times New Roman"/>
          <w:color w:val="000000"/>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6B0ABDBC">
      <w:pPr>
        <w:spacing w:after="0" w:line="264" w:lineRule="auto"/>
        <w:ind w:left="0" w:firstLine="600"/>
        <w:jc w:val="both"/>
      </w:pPr>
      <w:r>
        <w:rPr>
          <w:rFonts w:ascii="Times New Roman" w:hAnsi="Times New Roman"/>
          <w:color w:val="000000"/>
          <w:sz w:val="28"/>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14:paraId="63C0653C">
      <w:pPr>
        <w:spacing w:after="0" w:line="264" w:lineRule="auto"/>
        <w:ind w:left="0" w:firstLine="600"/>
        <w:jc w:val="both"/>
      </w:pPr>
      <w:r>
        <w:rPr>
          <w:rFonts w:ascii="Times New Roman" w:hAnsi="Times New Roman"/>
          <w:color w:val="000000"/>
          <w:sz w:val="28"/>
        </w:rPr>
        <w:t>Нераспространённые и распространённые простые предложения.</w:t>
      </w:r>
    </w:p>
    <w:p w14:paraId="0199B554">
      <w:pPr>
        <w:spacing w:after="0" w:line="264" w:lineRule="auto"/>
        <w:ind w:left="0"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It (It’s a red ball.).</w:t>
      </w:r>
    </w:p>
    <w:p w14:paraId="3BB2141B">
      <w:pPr>
        <w:spacing w:after="0" w:line="264" w:lineRule="auto"/>
        <w:ind w:left="0"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14:paraId="20B90B6D">
      <w:pPr>
        <w:spacing w:after="0" w:line="264" w:lineRule="auto"/>
        <w:ind w:left="0"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14:paraId="29A4D101">
      <w:pPr>
        <w:spacing w:after="0" w:line="264" w:lineRule="auto"/>
        <w:ind w:left="0"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14:paraId="21442223">
      <w:pPr>
        <w:spacing w:after="0" w:line="264" w:lineRule="auto"/>
        <w:ind w:left="0" w:firstLine="600"/>
        <w:jc w:val="both"/>
      </w:pPr>
      <w:r>
        <w:rPr>
          <w:rFonts w:ascii="Times New Roman" w:hAnsi="Times New Roman"/>
          <w:color w:val="000000"/>
          <w:sz w:val="28"/>
        </w:rPr>
        <w:t xml:space="preserve">Предложения с краткими глагольными формами </w:t>
      </w:r>
      <w:r>
        <w:rPr>
          <w:rFonts w:ascii="Times New Roman" w:hAnsi="Times New Roman"/>
          <w:i/>
          <w:color w:val="000000"/>
          <w:sz w:val="28"/>
        </w:rPr>
        <w:t>(She can’t swim. I don’t like porridge.)</w:t>
      </w:r>
      <w:r>
        <w:rPr>
          <w:rFonts w:ascii="Times New Roman" w:hAnsi="Times New Roman"/>
          <w:color w:val="000000"/>
          <w:sz w:val="28"/>
        </w:rPr>
        <w:t>.</w:t>
      </w:r>
    </w:p>
    <w:p w14:paraId="229FC18D">
      <w:pPr>
        <w:spacing w:after="0" w:line="264" w:lineRule="auto"/>
        <w:ind w:left="0" w:firstLine="600"/>
        <w:jc w:val="both"/>
      </w:pPr>
      <w:r>
        <w:rPr>
          <w:rFonts w:ascii="Times New Roman" w:hAnsi="Times New Roman"/>
          <w:color w:val="000000"/>
          <w:sz w:val="28"/>
        </w:rPr>
        <w:t xml:space="preserve">Побудительные предложения в утвердительной форме </w:t>
      </w:r>
      <w:r>
        <w:rPr>
          <w:rFonts w:ascii="Times New Roman" w:hAnsi="Times New Roman"/>
          <w:i/>
          <w:color w:val="000000"/>
          <w:sz w:val="28"/>
        </w:rPr>
        <w:t>(Come in, please.).</w:t>
      </w:r>
    </w:p>
    <w:p w14:paraId="4EBE2536">
      <w:pPr>
        <w:spacing w:after="0" w:line="264" w:lineRule="auto"/>
        <w:ind w:left="0" w:firstLine="600"/>
        <w:jc w:val="both"/>
      </w:pPr>
      <w:r>
        <w:rPr>
          <w:rFonts w:ascii="Times New Roman" w:hAnsi="Times New Roman"/>
          <w:color w:val="000000"/>
          <w:sz w:val="28"/>
        </w:rPr>
        <w:t>Глаголы в Present Simple Tense в повествовательных (утвердительных и отрицательных) и вопросительных (общий и специальный вопросы) предложениях.</w:t>
      </w:r>
    </w:p>
    <w:p w14:paraId="27738721">
      <w:pPr>
        <w:spacing w:after="0" w:line="264" w:lineRule="auto"/>
        <w:ind w:left="0"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14:paraId="574E2175">
      <w:pPr>
        <w:spacing w:after="0" w:line="264" w:lineRule="auto"/>
        <w:ind w:left="0" w:firstLine="600"/>
        <w:jc w:val="both"/>
      </w:pPr>
      <w:r>
        <w:rPr>
          <w:rFonts w:ascii="Times New Roman" w:hAnsi="Times New Roman"/>
          <w:color w:val="000000"/>
          <w:sz w:val="28"/>
        </w:rPr>
        <w:t xml:space="preserve">Модальный глагол </w:t>
      </w:r>
      <w:r>
        <w:rPr>
          <w:rFonts w:ascii="Times New Roman" w:hAnsi="Times New Roman"/>
          <w:i/>
          <w:color w:val="000000"/>
          <w:sz w:val="28"/>
        </w:rPr>
        <w:t>can</w:t>
      </w:r>
      <w:r>
        <w:rPr>
          <w:rFonts w:ascii="Times New Roman" w:hAnsi="Times New Roman"/>
          <w:color w:val="000000"/>
          <w:sz w:val="28"/>
        </w:rPr>
        <w:t xml:space="preserve">: для выражения умения </w:t>
      </w:r>
      <w:r>
        <w:rPr>
          <w:rFonts w:ascii="Times New Roman" w:hAnsi="Times New Roman"/>
          <w:i/>
          <w:color w:val="000000"/>
          <w:sz w:val="28"/>
        </w:rPr>
        <w:t>(I can play tennis.)</w:t>
      </w:r>
      <w:r>
        <w:rPr>
          <w:rFonts w:ascii="Times New Roman" w:hAnsi="Times New Roman"/>
          <w:color w:val="000000"/>
          <w:sz w:val="28"/>
        </w:rPr>
        <w:t xml:space="preserve"> и отсутствия умения </w:t>
      </w:r>
      <w:r>
        <w:rPr>
          <w:rFonts w:ascii="Times New Roman" w:hAnsi="Times New Roman"/>
          <w:i/>
          <w:color w:val="000000"/>
          <w:sz w:val="28"/>
        </w:rPr>
        <w:t>(I can’t play chess.)</w:t>
      </w:r>
      <w:r>
        <w:rPr>
          <w:rFonts w:ascii="Times New Roman" w:hAnsi="Times New Roman"/>
          <w:color w:val="000000"/>
          <w:sz w:val="28"/>
        </w:rPr>
        <w:t xml:space="preserve">; для получения разрешения </w:t>
      </w:r>
      <w:r>
        <w:rPr>
          <w:rFonts w:ascii="Times New Roman" w:hAnsi="Times New Roman"/>
          <w:i/>
          <w:color w:val="000000"/>
          <w:sz w:val="28"/>
        </w:rPr>
        <w:t>(Can I go out?).</w:t>
      </w:r>
    </w:p>
    <w:p w14:paraId="4497EF84">
      <w:pPr>
        <w:spacing w:after="0" w:line="264" w:lineRule="auto"/>
        <w:ind w:left="0" w:firstLine="600"/>
        <w:jc w:val="both"/>
      </w:pPr>
      <w:r>
        <w:rPr>
          <w:rFonts w:ascii="Times New Roman" w:hAnsi="Times New Roman"/>
          <w:color w:val="000000"/>
          <w:sz w:val="28"/>
        </w:rPr>
        <w:t>Определённый, неопределённый и нулевой артикли c именами существительными (наиболее распространённые случаи).</w:t>
      </w:r>
    </w:p>
    <w:p w14:paraId="78B0A33D">
      <w:pPr>
        <w:spacing w:after="0" w:line="264" w:lineRule="auto"/>
        <w:ind w:left="0" w:firstLine="600"/>
        <w:jc w:val="both"/>
      </w:pPr>
      <w:r>
        <w:rPr>
          <w:rFonts w:ascii="Times New Roman" w:hAnsi="Times New Roman"/>
          <w:color w:val="000000"/>
          <w:sz w:val="28"/>
        </w:rPr>
        <w:t xml:space="preserve">Существительные во множественном числе, образованные по правилу и исключения </w:t>
      </w:r>
      <w:r>
        <w:rPr>
          <w:rFonts w:ascii="Times New Roman" w:hAnsi="Times New Roman"/>
          <w:i/>
          <w:color w:val="000000"/>
          <w:sz w:val="28"/>
        </w:rPr>
        <w:t>(a book – books; a man – men).</w:t>
      </w:r>
    </w:p>
    <w:p w14:paraId="1C72266C">
      <w:pPr>
        <w:spacing w:after="0" w:line="264" w:lineRule="auto"/>
        <w:ind w:left="0" w:firstLine="600"/>
        <w:jc w:val="both"/>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Указательные местоимения </w:t>
      </w:r>
      <w:r>
        <w:rPr>
          <w:rFonts w:ascii="Times New Roman" w:hAnsi="Times New Roman"/>
          <w:i/>
          <w:color w:val="000000"/>
          <w:sz w:val="28"/>
        </w:rPr>
        <w:t>(this – these).</w:t>
      </w:r>
    </w:p>
    <w:p w14:paraId="40C1C79A">
      <w:pPr>
        <w:spacing w:after="0" w:line="264" w:lineRule="auto"/>
        <w:ind w:left="0" w:firstLine="600"/>
        <w:jc w:val="both"/>
      </w:pPr>
      <w:r>
        <w:rPr>
          <w:rFonts w:ascii="Times New Roman" w:hAnsi="Times New Roman"/>
          <w:color w:val="000000"/>
          <w:sz w:val="28"/>
        </w:rPr>
        <w:t>Количественные числительные (1–12).</w:t>
      </w:r>
    </w:p>
    <w:p w14:paraId="36B2F6E4">
      <w:pPr>
        <w:spacing w:after="0" w:line="264" w:lineRule="auto"/>
        <w:ind w:left="0" w:firstLine="600"/>
        <w:jc w:val="both"/>
      </w:pPr>
      <w:r>
        <w:rPr>
          <w:rFonts w:ascii="Times New Roman" w:hAnsi="Times New Roman"/>
          <w:color w:val="000000"/>
          <w:sz w:val="28"/>
        </w:rPr>
        <w:t xml:space="preserve">Вопросительные слова </w:t>
      </w:r>
      <w:r>
        <w:rPr>
          <w:rFonts w:ascii="Times New Roman" w:hAnsi="Times New Roman"/>
          <w:i/>
          <w:color w:val="000000"/>
          <w:sz w:val="28"/>
        </w:rPr>
        <w:t>(who, what, how, where, how many)</w:t>
      </w:r>
      <w:r>
        <w:rPr>
          <w:rFonts w:ascii="Times New Roman" w:hAnsi="Times New Roman"/>
          <w:color w:val="000000"/>
          <w:sz w:val="28"/>
        </w:rPr>
        <w:t>.</w:t>
      </w:r>
    </w:p>
    <w:p w14:paraId="2927D2A6">
      <w:pPr>
        <w:spacing w:after="0" w:line="264" w:lineRule="auto"/>
        <w:ind w:left="0"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14:paraId="6EFC5B0A">
      <w:pPr>
        <w:spacing w:after="0" w:line="264" w:lineRule="auto"/>
        <w:ind w:left="0" w:firstLine="600"/>
        <w:jc w:val="both"/>
      </w:pPr>
      <w:r>
        <w:rPr>
          <w:rFonts w:ascii="Times New Roman" w:hAnsi="Times New Roman"/>
          <w:color w:val="000000"/>
          <w:sz w:val="28"/>
        </w:rPr>
        <w:t xml:space="preserve">Союзы </w:t>
      </w:r>
      <w:r>
        <w:rPr>
          <w:rFonts w:ascii="Times New Roman" w:hAnsi="Times New Roman"/>
          <w:i/>
          <w:color w:val="000000"/>
          <w:sz w:val="28"/>
        </w:rPr>
        <w:t xml:space="preserve">and </w:t>
      </w:r>
      <w:r>
        <w:rPr>
          <w:rFonts w:ascii="Times New Roman" w:hAnsi="Times New Roman"/>
          <w:color w:val="000000"/>
          <w:sz w:val="28"/>
        </w:rPr>
        <w:t xml:space="preserve">и </w:t>
      </w:r>
      <w:r>
        <w:rPr>
          <w:rFonts w:ascii="Times New Roman" w:hAnsi="Times New Roman"/>
          <w:i/>
          <w:color w:val="000000"/>
          <w:sz w:val="28"/>
        </w:rPr>
        <w:t>but</w:t>
      </w:r>
      <w:r>
        <w:rPr>
          <w:rFonts w:ascii="Times New Roman" w:hAnsi="Times New Roman"/>
          <w:color w:val="000000"/>
          <w:sz w:val="28"/>
        </w:rPr>
        <w:t xml:space="preserve"> (c однородными членами).</w:t>
      </w:r>
    </w:p>
    <w:p w14:paraId="79E9D40B">
      <w:pPr>
        <w:spacing w:after="0" w:line="264" w:lineRule="auto"/>
        <w:ind w:left="120" w:firstLine="0"/>
        <w:jc w:val="both"/>
      </w:pPr>
    </w:p>
    <w:p w14:paraId="30024C9C">
      <w:pPr>
        <w:spacing w:after="0" w:line="264" w:lineRule="auto"/>
        <w:ind w:left="120" w:firstLine="0"/>
        <w:jc w:val="both"/>
      </w:pPr>
    </w:p>
    <w:p w14:paraId="5C29AC46">
      <w:pPr>
        <w:spacing w:after="0" w:line="264" w:lineRule="auto"/>
        <w:ind w:left="120" w:firstLine="0"/>
        <w:jc w:val="both"/>
      </w:pPr>
    </w:p>
    <w:p w14:paraId="0E2816A0">
      <w:pPr>
        <w:spacing w:after="0" w:line="264" w:lineRule="auto"/>
        <w:ind w:left="120" w:firstLine="0"/>
        <w:jc w:val="both"/>
      </w:pPr>
      <w:r>
        <w:rPr>
          <w:rFonts w:ascii="Times New Roman" w:hAnsi="Times New Roman"/>
          <w:b/>
          <w:color w:val="000000"/>
          <w:sz w:val="28"/>
        </w:rPr>
        <w:t>Социокультурные знания и умения</w:t>
      </w:r>
    </w:p>
    <w:p w14:paraId="1C26DF4E">
      <w:pPr>
        <w:spacing w:after="0" w:line="264" w:lineRule="auto"/>
        <w:ind w:left="0" w:firstLine="600"/>
        <w:jc w:val="both"/>
      </w:pPr>
      <w:r>
        <w:rPr>
          <w:rFonts w:ascii="Times New Roman" w:hAnsi="Times New Roman"/>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078D370C">
      <w:pPr>
        <w:spacing w:after="0" w:line="264" w:lineRule="auto"/>
        <w:ind w:left="0" w:firstLine="600"/>
        <w:jc w:val="both"/>
      </w:pPr>
      <w:r>
        <w:rPr>
          <w:rFonts w:ascii="Times New Roman" w:hAnsi="Times New Roman"/>
          <w:color w:val="000000"/>
          <w:sz w:val="28"/>
        </w:rPr>
        <w:t>Знание небольших произведений детского фольклора страны/стран изучаемого языка (рифмовки, стихи, песенки); персонажей детских книг.</w:t>
      </w:r>
    </w:p>
    <w:p w14:paraId="4F738D56">
      <w:pPr>
        <w:spacing w:after="0" w:line="264" w:lineRule="auto"/>
        <w:ind w:left="0" w:firstLine="600"/>
        <w:jc w:val="both"/>
      </w:pPr>
      <w:r>
        <w:rPr>
          <w:rFonts w:ascii="Times New Roman" w:hAnsi="Times New Roman"/>
          <w:color w:val="000000"/>
          <w:sz w:val="28"/>
        </w:rPr>
        <w:t>Знание названий родной страны и страны/стран изучаемого языка и их столиц.</w:t>
      </w:r>
    </w:p>
    <w:p w14:paraId="5B47A023">
      <w:pPr>
        <w:spacing w:after="0" w:line="264" w:lineRule="auto"/>
        <w:ind w:left="120" w:firstLine="0"/>
        <w:jc w:val="both"/>
      </w:pPr>
    </w:p>
    <w:p w14:paraId="118CBC72">
      <w:pPr>
        <w:spacing w:after="0" w:line="264" w:lineRule="auto"/>
        <w:ind w:left="120" w:firstLine="0"/>
        <w:jc w:val="both"/>
      </w:pPr>
      <w:r>
        <w:rPr>
          <w:rFonts w:ascii="Times New Roman" w:hAnsi="Times New Roman"/>
          <w:b/>
          <w:color w:val="000000"/>
          <w:sz w:val="28"/>
        </w:rPr>
        <w:t>Компенсаторные умения</w:t>
      </w:r>
    </w:p>
    <w:p w14:paraId="091D8A5D">
      <w:pPr>
        <w:spacing w:after="0" w:line="264" w:lineRule="auto"/>
        <w:ind w:left="0" w:firstLine="600"/>
        <w:jc w:val="both"/>
      </w:pPr>
      <w:r>
        <w:rPr>
          <w:rFonts w:ascii="Times New Roman" w:hAnsi="Times New Roman"/>
          <w:color w:val="000000"/>
          <w:sz w:val="28"/>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14:paraId="48582A57">
      <w:pPr>
        <w:spacing w:after="0" w:line="264" w:lineRule="auto"/>
        <w:ind w:left="0" w:firstLine="600"/>
        <w:jc w:val="both"/>
      </w:pPr>
      <w:r>
        <w:rPr>
          <w:rFonts w:ascii="Times New Roman" w:hAnsi="Times New Roman"/>
          <w:color w:val="000000"/>
          <w:sz w:val="28"/>
        </w:rPr>
        <w:t>Использование в качестве опоры при порождении собственных высказываний ключевых слов, вопросов; иллюстраций.</w:t>
      </w:r>
    </w:p>
    <w:p w14:paraId="3F8FF408">
      <w:pPr>
        <w:spacing w:after="0"/>
        <w:ind w:left="120" w:firstLine="0"/>
      </w:pPr>
    </w:p>
    <w:p w14:paraId="31EF049B">
      <w:pPr>
        <w:spacing w:after="0" w:line="264" w:lineRule="auto"/>
        <w:ind w:left="120" w:firstLine="0"/>
        <w:jc w:val="both"/>
      </w:pPr>
    </w:p>
    <w:p w14:paraId="29DFB608">
      <w:pPr>
        <w:spacing w:after="0" w:line="264" w:lineRule="auto"/>
        <w:ind w:left="120" w:firstLine="0"/>
        <w:jc w:val="both"/>
        <w:rPr>
          <w:b/>
        </w:rPr>
      </w:pPr>
      <w:r>
        <w:rPr>
          <w:rFonts w:ascii="Times New Roman" w:hAnsi="Times New Roman"/>
          <w:b/>
          <w:color w:val="000000"/>
          <w:sz w:val="28"/>
        </w:rPr>
        <w:t>ПЛАНИРУЕМЫЕ РЕЗУЛЬТАТЫ ОСВОЕНИЯ ПРОГРАММЫ ПО ИНОСТРАННОМУ (АНГЛИЙСКОМУ) ЯЗЫКУ НА УРОВНЕ НАЧАЛЬНОГО ОБЩЕГО ОБРАЗОВАНИЯ</w:t>
      </w:r>
    </w:p>
    <w:p w14:paraId="712A3A9E">
      <w:pPr>
        <w:spacing w:after="0" w:line="264" w:lineRule="auto"/>
        <w:ind w:left="120" w:firstLine="0"/>
        <w:jc w:val="both"/>
      </w:pPr>
    </w:p>
    <w:p w14:paraId="59FFFD4F">
      <w:pPr>
        <w:spacing w:after="0" w:line="264" w:lineRule="auto"/>
        <w:ind w:left="120" w:firstLine="0"/>
        <w:jc w:val="both"/>
      </w:pPr>
      <w:r>
        <w:rPr>
          <w:rFonts w:ascii="Times New Roman" w:hAnsi="Times New Roman"/>
          <w:b/>
          <w:color w:val="333333"/>
          <w:sz w:val="28"/>
        </w:rPr>
        <w:t>ЛИЧНОСТНЫЕ РЕЗУЛЬТАТЫ</w:t>
      </w:r>
    </w:p>
    <w:p w14:paraId="2E12EB3D">
      <w:pPr>
        <w:spacing w:after="0" w:line="264" w:lineRule="auto"/>
        <w:ind w:left="0" w:firstLine="600"/>
        <w:jc w:val="both"/>
      </w:pPr>
      <w:r>
        <w:rPr>
          <w:rFonts w:ascii="Times New Roman" w:hAnsi="Times New Roman"/>
          <w:color w:val="000000"/>
          <w:sz w:val="28"/>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20F688FD">
      <w:pPr>
        <w:spacing w:after="0" w:line="264" w:lineRule="auto"/>
        <w:ind w:left="0" w:firstLine="600"/>
        <w:jc w:val="both"/>
      </w:pPr>
      <w:r>
        <w:rPr>
          <w:rFonts w:ascii="Times New Roman" w:hAnsi="Times New Roman"/>
          <w:color w:val="000000"/>
          <w:sz w:val="28"/>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14:paraId="031F6AA1">
      <w:pPr>
        <w:spacing w:after="0" w:line="264" w:lineRule="auto"/>
        <w:ind w:left="120" w:firstLine="0"/>
        <w:jc w:val="both"/>
      </w:pPr>
      <w:r>
        <w:rPr>
          <w:rFonts w:ascii="Times New Roman" w:hAnsi="Times New Roman"/>
          <w:b/>
          <w:color w:val="000000"/>
          <w:sz w:val="28"/>
        </w:rPr>
        <w:t>1) гражданско-патриотического воспитания:</w:t>
      </w:r>
    </w:p>
    <w:p w14:paraId="2BC03E4A">
      <w:pPr>
        <w:numPr>
          <w:ilvl w:val="0"/>
          <w:numId w:val="4"/>
        </w:numPr>
        <w:spacing w:after="0" w:line="264" w:lineRule="auto"/>
        <w:jc w:val="both"/>
      </w:pPr>
      <w:r>
        <w:rPr>
          <w:rFonts w:ascii="Times New Roman" w:hAnsi="Times New Roman"/>
          <w:color w:val="000000"/>
          <w:sz w:val="28"/>
        </w:rPr>
        <w:t>становление ценностного отношения к своей Родине – России;</w:t>
      </w:r>
    </w:p>
    <w:p w14:paraId="594ED22B">
      <w:pPr>
        <w:numPr>
          <w:ilvl w:val="0"/>
          <w:numId w:val="4"/>
        </w:numPr>
        <w:spacing w:after="0" w:line="264" w:lineRule="auto"/>
        <w:jc w:val="both"/>
      </w:pPr>
      <w:r>
        <w:rPr>
          <w:rFonts w:ascii="Times New Roman" w:hAnsi="Times New Roman"/>
          <w:color w:val="000000"/>
          <w:sz w:val="28"/>
        </w:rPr>
        <w:t>осознание своей этнокультурной и российской гражданской идентичности;</w:t>
      </w:r>
    </w:p>
    <w:p w14:paraId="0F0A612E">
      <w:pPr>
        <w:numPr>
          <w:ilvl w:val="0"/>
          <w:numId w:val="4"/>
        </w:numPr>
        <w:spacing w:after="0" w:line="264" w:lineRule="auto"/>
        <w:jc w:val="both"/>
      </w:pPr>
      <w:r>
        <w:rPr>
          <w:rFonts w:ascii="Times New Roman" w:hAnsi="Times New Roman"/>
          <w:color w:val="000000"/>
          <w:sz w:val="28"/>
        </w:rPr>
        <w:t>сопричастность к прошлому, настоящему и будущему своей страны и родного края;</w:t>
      </w:r>
    </w:p>
    <w:p w14:paraId="724C0FF2">
      <w:pPr>
        <w:numPr>
          <w:ilvl w:val="0"/>
          <w:numId w:val="4"/>
        </w:numPr>
        <w:spacing w:after="0" w:line="264" w:lineRule="auto"/>
        <w:jc w:val="both"/>
      </w:pPr>
      <w:r>
        <w:rPr>
          <w:rFonts w:ascii="Times New Roman" w:hAnsi="Times New Roman"/>
          <w:color w:val="000000"/>
          <w:sz w:val="28"/>
        </w:rPr>
        <w:t>уважение к своему и другим народам;</w:t>
      </w:r>
    </w:p>
    <w:p w14:paraId="453EFDE3">
      <w:pPr>
        <w:numPr>
          <w:ilvl w:val="0"/>
          <w:numId w:val="4"/>
        </w:numPr>
        <w:spacing w:after="0" w:line="264" w:lineRule="auto"/>
        <w:jc w:val="both"/>
      </w:pPr>
      <w:r>
        <w:rPr>
          <w:rFonts w:ascii="Times New Roman" w:hAnsi="Times New Roman"/>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2496DE8B">
      <w:pPr>
        <w:spacing w:after="0" w:line="264" w:lineRule="auto"/>
        <w:ind w:left="120" w:firstLine="0"/>
        <w:jc w:val="both"/>
      </w:pPr>
      <w:r>
        <w:rPr>
          <w:rFonts w:ascii="Times New Roman" w:hAnsi="Times New Roman"/>
          <w:b/>
          <w:color w:val="000000"/>
          <w:sz w:val="28"/>
        </w:rPr>
        <w:t>2) духовно-нравственного воспитания:</w:t>
      </w:r>
    </w:p>
    <w:p w14:paraId="45E504A1">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14:paraId="32FAE2F4">
      <w:pPr>
        <w:numPr>
          <w:ilvl w:val="0"/>
          <w:numId w:val="5"/>
        </w:numPr>
        <w:spacing w:after="0" w:line="264" w:lineRule="auto"/>
        <w:jc w:val="both"/>
      </w:pPr>
      <w:r>
        <w:rPr>
          <w:rFonts w:ascii="Times New Roman" w:hAnsi="Times New Roman"/>
          <w:color w:val="000000"/>
          <w:sz w:val="28"/>
        </w:rPr>
        <w:t>проявление сопереживания, уважения и доброжелательности;</w:t>
      </w:r>
    </w:p>
    <w:p w14:paraId="29A540FE">
      <w:pPr>
        <w:numPr>
          <w:ilvl w:val="0"/>
          <w:numId w:val="5"/>
        </w:numPr>
        <w:spacing w:after="0" w:line="264" w:lineRule="auto"/>
        <w:jc w:val="both"/>
      </w:pPr>
      <w:r>
        <w:rPr>
          <w:rFonts w:ascii="Times New Roman" w:hAnsi="Times New Roman"/>
          <w:color w:val="000000"/>
          <w:sz w:val="28"/>
        </w:rPr>
        <w:t>неприятие любых форм поведения, направленных на причинение физического и морального вреда другим людям.</w:t>
      </w:r>
    </w:p>
    <w:p w14:paraId="4022CBBD">
      <w:pPr>
        <w:spacing w:after="0" w:line="264" w:lineRule="auto"/>
        <w:ind w:left="120" w:firstLine="0"/>
        <w:jc w:val="both"/>
      </w:pPr>
      <w:r>
        <w:rPr>
          <w:rFonts w:ascii="Times New Roman" w:hAnsi="Times New Roman"/>
          <w:b/>
          <w:color w:val="000000"/>
          <w:sz w:val="28"/>
        </w:rPr>
        <w:t>3) эстетического воспитания:</w:t>
      </w:r>
    </w:p>
    <w:p w14:paraId="6F22EDB7">
      <w:pPr>
        <w:numPr>
          <w:ilvl w:val="0"/>
          <w:numId w:val="6"/>
        </w:numPr>
        <w:spacing w:after="0" w:line="264" w:lineRule="auto"/>
        <w:jc w:val="both"/>
      </w:pPr>
      <w:r>
        <w:rPr>
          <w:rFonts w:ascii="Times New Roman" w:hAnsi="Times New Roman"/>
          <w:color w:val="000000"/>
          <w:sz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17E581F2">
      <w:pPr>
        <w:numPr>
          <w:ilvl w:val="0"/>
          <w:numId w:val="6"/>
        </w:numPr>
        <w:spacing w:after="0" w:line="264" w:lineRule="auto"/>
        <w:jc w:val="both"/>
      </w:pPr>
      <w:r>
        <w:rPr>
          <w:rFonts w:ascii="Times New Roman" w:hAnsi="Times New Roman"/>
          <w:color w:val="000000"/>
          <w:sz w:val="28"/>
        </w:rPr>
        <w:t>стремление к самовыражению в разных видах художественной деятельности.</w:t>
      </w:r>
    </w:p>
    <w:p w14:paraId="1AF1DEE2">
      <w:pPr>
        <w:spacing w:after="0" w:line="264" w:lineRule="auto"/>
        <w:ind w:left="120" w:firstLine="0"/>
        <w:jc w:val="both"/>
      </w:pPr>
      <w:r>
        <w:rPr>
          <w:rFonts w:ascii="Times New Roman" w:hAnsi="Times New Roman"/>
          <w:b/>
          <w:color w:val="000000"/>
          <w:sz w:val="28"/>
        </w:rPr>
        <w:t>4) физического воспитания, формирования культуры здоровья и эмоционального благополучия:</w:t>
      </w:r>
    </w:p>
    <w:p w14:paraId="3DDC9810">
      <w:pPr>
        <w:numPr>
          <w:ilvl w:val="0"/>
          <w:numId w:val="7"/>
        </w:numPr>
        <w:spacing w:after="0" w:line="264" w:lineRule="auto"/>
        <w:jc w:val="both"/>
      </w:pPr>
      <w:r>
        <w:rPr>
          <w:rFonts w:ascii="Times New Roman" w:hAnsi="Times New Roman"/>
          <w:color w:val="000000"/>
          <w:sz w:val="28"/>
        </w:rPr>
        <w:t>соблюдение правил здорового и безопасного (для себя и других людей) образа жизни в окружающей среде (в том числе информационной);</w:t>
      </w:r>
    </w:p>
    <w:p w14:paraId="50596EC3">
      <w:pPr>
        <w:numPr>
          <w:ilvl w:val="0"/>
          <w:numId w:val="7"/>
        </w:numPr>
        <w:spacing w:after="0" w:line="264" w:lineRule="auto"/>
        <w:jc w:val="both"/>
      </w:pPr>
      <w:r>
        <w:rPr>
          <w:rFonts w:ascii="Times New Roman" w:hAnsi="Times New Roman"/>
          <w:color w:val="000000"/>
          <w:sz w:val="28"/>
        </w:rPr>
        <w:t>бережное отношение к физическому и психическому здоровью.</w:t>
      </w:r>
    </w:p>
    <w:p w14:paraId="13A25592">
      <w:pPr>
        <w:spacing w:after="0" w:line="264" w:lineRule="auto"/>
        <w:ind w:left="120" w:firstLine="0"/>
        <w:jc w:val="both"/>
      </w:pPr>
      <w:r>
        <w:rPr>
          <w:rFonts w:ascii="Times New Roman" w:hAnsi="Times New Roman"/>
          <w:b/>
          <w:color w:val="000000"/>
          <w:sz w:val="28"/>
        </w:rPr>
        <w:t>5) трудового воспитания:</w:t>
      </w:r>
    </w:p>
    <w:p w14:paraId="3A2EDDAE">
      <w:pPr>
        <w:numPr>
          <w:ilvl w:val="0"/>
          <w:numId w:val="8"/>
        </w:numPr>
        <w:spacing w:after="0" w:line="264" w:lineRule="auto"/>
        <w:jc w:val="both"/>
      </w:pPr>
      <w:r>
        <w:rPr>
          <w:rFonts w:ascii="Times New Roman" w:hAnsi="Times New Roman"/>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14:paraId="20FC54AD">
      <w:pPr>
        <w:spacing w:after="0" w:line="264" w:lineRule="auto"/>
        <w:ind w:left="120" w:firstLine="0"/>
        <w:jc w:val="both"/>
      </w:pPr>
      <w:r>
        <w:rPr>
          <w:rFonts w:ascii="Times New Roman" w:hAnsi="Times New Roman"/>
          <w:b/>
          <w:color w:val="000000"/>
          <w:sz w:val="28"/>
        </w:rPr>
        <w:t>6) экологического воспитания:</w:t>
      </w:r>
    </w:p>
    <w:p w14:paraId="15198A41">
      <w:pPr>
        <w:numPr>
          <w:ilvl w:val="0"/>
          <w:numId w:val="9"/>
        </w:numPr>
        <w:spacing w:after="0" w:line="264" w:lineRule="auto"/>
        <w:jc w:val="both"/>
      </w:pPr>
      <w:r>
        <w:rPr>
          <w:rFonts w:ascii="Times New Roman" w:hAnsi="Times New Roman"/>
          <w:color w:val="000000"/>
          <w:sz w:val="28"/>
        </w:rPr>
        <w:t>бережное отношение к природе;</w:t>
      </w:r>
    </w:p>
    <w:p w14:paraId="62CA67E3">
      <w:pPr>
        <w:numPr>
          <w:ilvl w:val="0"/>
          <w:numId w:val="9"/>
        </w:numPr>
        <w:spacing w:after="0" w:line="264" w:lineRule="auto"/>
        <w:jc w:val="both"/>
      </w:pPr>
      <w:r>
        <w:rPr>
          <w:rFonts w:ascii="Times New Roman" w:hAnsi="Times New Roman"/>
          <w:color w:val="000000"/>
          <w:sz w:val="28"/>
        </w:rPr>
        <w:t>неприятие действий, приносящих ей вред.</w:t>
      </w:r>
    </w:p>
    <w:p w14:paraId="7E34BA63">
      <w:pPr>
        <w:spacing w:after="0" w:line="264" w:lineRule="auto"/>
        <w:ind w:left="120" w:firstLine="0"/>
        <w:jc w:val="both"/>
      </w:pPr>
      <w:r>
        <w:rPr>
          <w:rFonts w:ascii="Times New Roman" w:hAnsi="Times New Roman"/>
          <w:b/>
          <w:color w:val="000000"/>
          <w:sz w:val="28"/>
        </w:rPr>
        <w:t>7) ценности научного познания:</w:t>
      </w:r>
    </w:p>
    <w:p w14:paraId="2EB41F74">
      <w:pPr>
        <w:numPr>
          <w:ilvl w:val="0"/>
          <w:numId w:val="10"/>
        </w:numPr>
        <w:spacing w:after="0" w:line="264" w:lineRule="auto"/>
        <w:jc w:val="both"/>
      </w:pPr>
      <w:r>
        <w:rPr>
          <w:rFonts w:ascii="Times New Roman" w:hAnsi="Times New Roman"/>
          <w:color w:val="000000"/>
          <w:sz w:val="28"/>
        </w:rPr>
        <w:t>первоначальные представления о научной картине мира;</w:t>
      </w:r>
    </w:p>
    <w:p w14:paraId="35346BFF">
      <w:pPr>
        <w:numPr>
          <w:ilvl w:val="0"/>
          <w:numId w:val="10"/>
        </w:numPr>
        <w:spacing w:after="0" w:line="264" w:lineRule="auto"/>
        <w:jc w:val="both"/>
      </w:pPr>
      <w:r>
        <w:rPr>
          <w:rFonts w:ascii="Times New Roman" w:hAnsi="Times New Roman"/>
          <w:color w:val="000000"/>
          <w:sz w:val="28"/>
        </w:rPr>
        <w:t>познавательные интересы, активность, инициативность, любознательность и самостоятельность в познании.</w:t>
      </w:r>
    </w:p>
    <w:p w14:paraId="191EE956">
      <w:pPr>
        <w:spacing w:after="0"/>
        <w:ind w:left="120" w:firstLine="0"/>
      </w:pPr>
    </w:p>
    <w:p w14:paraId="11E769A1">
      <w:pPr>
        <w:spacing w:after="0" w:line="264" w:lineRule="auto"/>
        <w:ind w:left="120" w:firstLine="0"/>
        <w:jc w:val="both"/>
      </w:pPr>
    </w:p>
    <w:p w14:paraId="2A394D37">
      <w:pPr>
        <w:spacing w:after="0" w:line="264" w:lineRule="auto"/>
        <w:ind w:left="120" w:firstLine="0"/>
        <w:jc w:val="both"/>
      </w:pPr>
      <w:r>
        <w:rPr>
          <w:rFonts w:ascii="Times New Roman" w:hAnsi="Times New Roman"/>
          <w:b/>
          <w:color w:val="000000"/>
          <w:sz w:val="28"/>
        </w:rPr>
        <w:t>МЕТАПРЕДМЕТНЫЕ РЕЗУЛЬТАТЫ</w:t>
      </w:r>
    </w:p>
    <w:p w14:paraId="17CE7B57">
      <w:pPr>
        <w:spacing w:after="0" w:line="264" w:lineRule="auto"/>
        <w:ind w:left="120" w:firstLine="0"/>
        <w:jc w:val="both"/>
      </w:pPr>
    </w:p>
    <w:p w14:paraId="250C6577">
      <w:pPr>
        <w:spacing w:after="0" w:line="264" w:lineRule="auto"/>
        <w:ind w:left="120" w:firstLine="0"/>
        <w:jc w:val="both"/>
      </w:pPr>
      <w:r>
        <w:rPr>
          <w:rFonts w:ascii="Times New Roman" w:hAnsi="Times New Roman"/>
          <w:color w:val="000000"/>
          <w:sz w:val="28"/>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604CA340">
      <w:pPr>
        <w:spacing w:after="0" w:line="264" w:lineRule="auto"/>
        <w:ind w:left="120" w:firstLine="0"/>
        <w:jc w:val="both"/>
      </w:pPr>
    </w:p>
    <w:p w14:paraId="325039F6">
      <w:pPr>
        <w:spacing w:after="0" w:line="264" w:lineRule="auto"/>
        <w:ind w:left="120" w:firstLine="0"/>
        <w:jc w:val="both"/>
      </w:pPr>
      <w:r>
        <w:rPr>
          <w:rFonts w:ascii="Times New Roman" w:hAnsi="Times New Roman"/>
          <w:b/>
          <w:color w:val="000000"/>
          <w:sz w:val="28"/>
        </w:rPr>
        <w:t>Познавательные универсальные учебные действия</w:t>
      </w:r>
    </w:p>
    <w:p w14:paraId="5A2122A4">
      <w:pPr>
        <w:spacing w:after="0" w:line="264" w:lineRule="auto"/>
        <w:ind w:left="120" w:firstLine="0"/>
        <w:jc w:val="both"/>
      </w:pPr>
    </w:p>
    <w:p w14:paraId="0E163CBA">
      <w:pPr>
        <w:spacing w:after="0" w:line="264" w:lineRule="auto"/>
        <w:ind w:left="120" w:firstLine="0"/>
        <w:jc w:val="both"/>
      </w:pPr>
      <w:r>
        <w:rPr>
          <w:rFonts w:ascii="Times New Roman" w:hAnsi="Times New Roman"/>
          <w:b/>
          <w:color w:val="000000"/>
          <w:sz w:val="28"/>
        </w:rPr>
        <w:t>Базовые логические действия:</w:t>
      </w:r>
    </w:p>
    <w:p w14:paraId="1E82C087">
      <w:pPr>
        <w:numPr>
          <w:ilvl w:val="0"/>
          <w:numId w:val="11"/>
        </w:numPr>
        <w:spacing w:after="0" w:line="264" w:lineRule="auto"/>
        <w:jc w:val="both"/>
      </w:pPr>
      <w:r>
        <w:rPr>
          <w:rFonts w:ascii="Times New Roman" w:hAnsi="Times New Roman"/>
          <w:color w:val="000000"/>
          <w:sz w:val="28"/>
        </w:rPr>
        <w:t>сравнивать объекты, устанавливать основания для сравнения, устанавливать аналогии;</w:t>
      </w:r>
    </w:p>
    <w:p w14:paraId="0ED6E080">
      <w:pPr>
        <w:numPr>
          <w:ilvl w:val="0"/>
          <w:numId w:val="11"/>
        </w:numPr>
        <w:spacing w:after="0" w:line="264" w:lineRule="auto"/>
        <w:jc w:val="both"/>
      </w:pPr>
      <w:r>
        <w:rPr>
          <w:rFonts w:ascii="Times New Roman" w:hAnsi="Times New Roman"/>
          <w:color w:val="000000"/>
          <w:sz w:val="28"/>
        </w:rPr>
        <w:t>объединять части объекта (объекты) по определённому признаку;</w:t>
      </w:r>
    </w:p>
    <w:p w14:paraId="2007C108">
      <w:pPr>
        <w:numPr>
          <w:ilvl w:val="0"/>
          <w:numId w:val="11"/>
        </w:numPr>
        <w:spacing w:after="0" w:line="264" w:lineRule="auto"/>
        <w:jc w:val="both"/>
      </w:pPr>
      <w:r>
        <w:rPr>
          <w:rFonts w:ascii="Times New Roman" w:hAnsi="Times New Roman"/>
          <w:color w:val="000000"/>
          <w:sz w:val="28"/>
        </w:rPr>
        <w:t>определять существенный признак для классификации, классифицировать предложенные объекты;</w:t>
      </w:r>
    </w:p>
    <w:p w14:paraId="3CF12DEE">
      <w:pPr>
        <w:numPr>
          <w:ilvl w:val="0"/>
          <w:numId w:val="11"/>
        </w:numPr>
        <w:spacing w:after="0" w:line="264" w:lineRule="auto"/>
        <w:jc w:val="both"/>
      </w:pPr>
      <w:r>
        <w:rPr>
          <w:rFonts w:ascii="Times New Roman" w:hAnsi="Times New Roman"/>
          <w:color w:val="000000"/>
          <w:sz w:val="28"/>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4F4199B8">
      <w:pPr>
        <w:numPr>
          <w:ilvl w:val="0"/>
          <w:numId w:val="11"/>
        </w:numPr>
        <w:spacing w:after="0" w:line="264" w:lineRule="auto"/>
        <w:jc w:val="both"/>
      </w:pPr>
      <w:r>
        <w:rPr>
          <w:rFonts w:ascii="Times New Roman" w:hAnsi="Times New Roman"/>
          <w:color w:val="000000"/>
          <w:sz w:val="28"/>
        </w:rPr>
        <w:t>выявлять недостаток информации для решения учебной (практической) задачи на основе предложенного алгоритма;</w:t>
      </w:r>
    </w:p>
    <w:p w14:paraId="15621909">
      <w:pPr>
        <w:numPr>
          <w:ilvl w:val="0"/>
          <w:numId w:val="11"/>
        </w:numPr>
        <w:spacing w:after="0" w:line="264" w:lineRule="auto"/>
        <w:jc w:val="both"/>
      </w:pPr>
      <w:r>
        <w:rPr>
          <w:rFonts w:ascii="Times New Roman" w:hAnsi="Times New Roman"/>
          <w:color w:val="000000"/>
          <w:sz w:val="28"/>
        </w:rPr>
        <w:t>устанавливать причинно-следственные связи в ситуациях, поддающихся непосредственному наблюдению или знакомых по опыту, делать выводы.</w:t>
      </w:r>
    </w:p>
    <w:p w14:paraId="5ADE666A">
      <w:pPr>
        <w:spacing w:after="0" w:line="264" w:lineRule="auto"/>
        <w:ind w:left="120" w:firstLine="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1E04726F">
      <w:pPr>
        <w:numPr>
          <w:ilvl w:val="0"/>
          <w:numId w:val="12"/>
        </w:numPr>
        <w:spacing w:after="0" w:line="264" w:lineRule="auto"/>
        <w:jc w:val="both"/>
      </w:pPr>
      <w:r>
        <w:rPr>
          <w:rFonts w:ascii="Times New Roman" w:hAnsi="Times New Roman"/>
          <w:color w:val="000000"/>
          <w:sz w:val="28"/>
        </w:rPr>
        <w:t>определять разрыв между реальным и желательным состоянием объекта (ситуации) на основе предложенных педагогическим работником вопросов;</w:t>
      </w:r>
    </w:p>
    <w:p w14:paraId="093D8C77">
      <w:pPr>
        <w:numPr>
          <w:ilvl w:val="0"/>
          <w:numId w:val="12"/>
        </w:numPr>
        <w:spacing w:after="0" w:line="264" w:lineRule="auto"/>
        <w:jc w:val="both"/>
      </w:pPr>
      <w:r>
        <w:rPr>
          <w:rFonts w:ascii="Times New Roman" w:hAnsi="Times New Roman"/>
          <w:color w:val="000000"/>
          <w:sz w:val="28"/>
        </w:rPr>
        <w:t>с помощью педагогического работника формулировать цель, планировать изменения объекта, ситуации;</w:t>
      </w:r>
    </w:p>
    <w:p w14:paraId="73834A26">
      <w:pPr>
        <w:numPr>
          <w:ilvl w:val="0"/>
          <w:numId w:val="12"/>
        </w:numPr>
        <w:spacing w:after="0" w:line="264" w:lineRule="auto"/>
        <w:jc w:val="both"/>
      </w:pPr>
      <w:r>
        <w:rPr>
          <w:rFonts w:ascii="Times New Roman" w:hAnsi="Times New Roman"/>
          <w:color w:val="000000"/>
          <w:sz w:val="28"/>
        </w:rPr>
        <w:t>сравнивать несколько вариантов решения задачи, выбирать наиболее подходящий (на основе предложенных критериев);</w:t>
      </w:r>
    </w:p>
    <w:p w14:paraId="5E1ED8B9">
      <w:pPr>
        <w:numPr>
          <w:ilvl w:val="0"/>
          <w:numId w:val="12"/>
        </w:numPr>
        <w:spacing w:after="0" w:line="264" w:lineRule="auto"/>
        <w:jc w:val="both"/>
      </w:pPr>
      <w:r>
        <w:rPr>
          <w:rFonts w:ascii="Times New Roman" w:hAnsi="Times New Roman"/>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2D210ECE">
      <w:pPr>
        <w:numPr>
          <w:ilvl w:val="0"/>
          <w:numId w:val="12"/>
        </w:numPr>
        <w:spacing w:after="0" w:line="264" w:lineRule="auto"/>
        <w:jc w:val="both"/>
      </w:pPr>
      <w:r>
        <w:rPr>
          <w:rFonts w:ascii="Times New Roman" w:hAnsi="Times New Roman"/>
          <w:color w:val="000000"/>
          <w:sz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4B5FD360">
      <w:pPr>
        <w:numPr>
          <w:ilvl w:val="0"/>
          <w:numId w:val="12"/>
        </w:numPr>
        <w:spacing w:after="0" w:line="264" w:lineRule="auto"/>
        <w:jc w:val="both"/>
      </w:pPr>
      <w:r>
        <w:rPr>
          <w:rFonts w:ascii="Times New Roman" w:hAnsi="Times New Roman"/>
          <w:color w:val="000000"/>
          <w:sz w:val="28"/>
        </w:rPr>
        <w:t>прогнозировать возможное развитие процессов, событий и их последствия в аналогичных или сходных ситуациях.</w:t>
      </w:r>
    </w:p>
    <w:p w14:paraId="52966C22">
      <w:pPr>
        <w:spacing w:after="0" w:line="264" w:lineRule="auto"/>
        <w:ind w:left="120" w:firstLine="0"/>
        <w:jc w:val="both"/>
      </w:pPr>
      <w:r>
        <w:rPr>
          <w:rFonts w:ascii="Times New Roman" w:hAnsi="Times New Roman"/>
          <w:b/>
          <w:color w:val="000000"/>
          <w:sz w:val="28"/>
        </w:rPr>
        <w:t>Работа с информацией:</w:t>
      </w:r>
    </w:p>
    <w:p w14:paraId="186D1DD1">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14:paraId="446B2846">
      <w:pPr>
        <w:numPr>
          <w:ilvl w:val="0"/>
          <w:numId w:val="13"/>
        </w:numPr>
        <w:spacing w:after="0" w:line="264" w:lineRule="auto"/>
        <w:jc w:val="both"/>
      </w:pPr>
      <w:r>
        <w:rPr>
          <w:rFonts w:ascii="Times New Roman" w:hAnsi="Times New Roman"/>
          <w:color w:val="000000"/>
          <w:sz w:val="28"/>
        </w:rPr>
        <w:t>согласно заданному алгоритму находить в предложенном источнике информацию, представленную в явном виде;</w:t>
      </w:r>
    </w:p>
    <w:p w14:paraId="07FC1817">
      <w:pPr>
        <w:numPr>
          <w:ilvl w:val="0"/>
          <w:numId w:val="13"/>
        </w:numPr>
        <w:spacing w:after="0" w:line="264" w:lineRule="auto"/>
        <w:jc w:val="both"/>
      </w:pPr>
      <w:r>
        <w:rPr>
          <w:rFonts w:ascii="Times New Roman" w:hAnsi="Times New Roman"/>
          <w:color w:val="000000"/>
          <w:sz w:val="28"/>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0307416E">
      <w:pPr>
        <w:numPr>
          <w:ilvl w:val="0"/>
          <w:numId w:val="13"/>
        </w:numPr>
        <w:spacing w:after="0" w:line="264" w:lineRule="auto"/>
        <w:jc w:val="both"/>
      </w:pPr>
      <w:r>
        <w:rPr>
          <w:rFonts w:ascii="Times New Roman" w:hAnsi="Times New Roman"/>
          <w:color w:val="000000"/>
          <w:sz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0091A93C">
      <w:pPr>
        <w:numPr>
          <w:ilvl w:val="0"/>
          <w:numId w:val="13"/>
        </w:numPr>
        <w:spacing w:after="0" w:line="264" w:lineRule="auto"/>
        <w:jc w:val="both"/>
      </w:pPr>
      <w:r>
        <w:rPr>
          <w:rFonts w:ascii="Times New Roman" w:hAnsi="Times New Roman"/>
          <w:color w:val="000000"/>
          <w:sz w:val="28"/>
        </w:rPr>
        <w:t>анализировать и создавать текстовую, видео, графическую, звуковую, информацию в соответствии с учебной задачей;</w:t>
      </w:r>
    </w:p>
    <w:p w14:paraId="553E8C65">
      <w:pPr>
        <w:numPr>
          <w:ilvl w:val="0"/>
          <w:numId w:val="13"/>
        </w:numPr>
        <w:spacing w:after="0" w:line="264" w:lineRule="auto"/>
        <w:jc w:val="both"/>
      </w:pPr>
      <w:r>
        <w:rPr>
          <w:rFonts w:ascii="Times New Roman" w:hAnsi="Times New Roman"/>
          <w:color w:val="000000"/>
          <w:sz w:val="28"/>
        </w:rPr>
        <w:t>самостоятельно создавать схемы, таблицы для представления информации.</w:t>
      </w:r>
    </w:p>
    <w:p w14:paraId="2A19127F">
      <w:pPr>
        <w:spacing w:after="0" w:line="264" w:lineRule="auto"/>
        <w:ind w:left="120" w:firstLine="0"/>
        <w:jc w:val="both"/>
      </w:pPr>
    </w:p>
    <w:p w14:paraId="614CD21F">
      <w:pPr>
        <w:spacing w:after="0" w:line="264" w:lineRule="auto"/>
        <w:ind w:left="120" w:firstLine="0"/>
        <w:jc w:val="both"/>
      </w:pPr>
      <w:r>
        <w:rPr>
          <w:rFonts w:ascii="Times New Roman" w:hAnsi="Times New Roman"/>
          <w:b/>
          <w:color w:val="000000"/>
          <w:sz w:val="28"/>
        </w:rPr>
        <w:t>Коммуникативные универсальные учебные действия</w:t>
      </w:r>
    </w:p>
    <w:p w14:paraId="7FD67D4D">
      <w:pPr>
        <w:spacing w:after="0" w:line="264" w:lineRule="auto"/>
        <w:ind w:left="120" w:firstLine="0"/>
        <w:jc w:val="both"/>
      </w:pPr>
    </w:p>
    <w:p w14:paraId="2CFD4215">
      <w:pPr>
        <w:numPr>
          <w:ilvl w:val="0"/>
          <w:numId w:val="14"/>
        </w:numPr>
        <w:spacing w:after="0" w:line="264" w:lineRule="auto"/>
        <w:jc w:val="both"/>
      </w:pPr>
      <w:r>
        <w:rPr>
          <w:rFonts w:ascii="Times New Roman" w:hAnsi="Times New Roman"/>
          <w:color w:val="000000"/>
          <w:sz w:val="28"/>
        </w:rPr>
        <w:t>воспринимать и формулировать суждения, выражать эмоции в соответствии с целями и условиями общения в знакомой среде;</w:t>
      </w:r>
    </w:p>
    <w:p w14:paraId="26DED3EB">
      <w:pPr>
        <w:numPr>
          <w:ilvl w:val="0"/>
          <w:numId w:val="14"/>
        </w:numPr>
        <w:spacing w:after="0" w:line="264" w:lineRule="auto"/>
        <w:jc w:val="both"/>
      </w:pPr>
      <w:r>
        <w:rPr>
          <w:rFonts w:ascii="Times New Roman" w:hAnsi="Times New Roman"/>
          <w:color w:val="000000"/>
          <w:sz w:val="28"/>
        </w:rPr>
        <w:t>проявлять уважительное отношение к собеседнику, соблюдать правила ведения диалога и дискуссии;</w:t>
      </w:r>
    </w:p>
    <w:p w14:paraId="29BB9D8A">
      <w:pPr>
        <w:numPr>
          <w:ilvl w:val="0"/>
          <w:numId w:val="14"/>
        </w:numPr>
        <w:spacing w:after="0" w:line="264" w:lineRule="auto"/>
        <w:jc w:val="both"/>
      </w:pPr>
      <w:r>
        <w:rPr>
          <w:rFonts w:ascii="Times New Roman" w:hAnsi="Times New Roman"/>
          <w:color w:val="000000"/>
          <w:sz w:val="28"/>
        </w:rPr>
        <w:t>признавать возможность существования разных точек зрения;</w:t>
      </w:r>
    </w:p>
    <w:p w14:paraId="6474EA65">
      <w:pPr>
        <w:numPr>
          <w:ilvl w:val="0"/>
          <w:numId w:val="14"/>
        </w:numPr>
        <w:spacing w:after="0" w:line="264" w:lineRule="auto"/>
        <w:jc w:val="both"/>
      </w:pPr>
      <w:r>
        <w:rPr>
          <w:rFonts w:ascii="Times New Roman" w:hAnsi="Times New Roman"/>
          <w:color w:val="000000"/>
          <w:sz w:val="28"/>
        </w:rPr>
        <w:t>корректно и аргументированно высказывать своё мнение;</w:t>
      </w:r>
    </w:p>
    <w:p w14:paraId="219F8C9F">
      <w:pPr>
        <w:numPr>
          <w:ilvl w:val="0"/>
          <w:numId w:val="14"/>
        </w:numPr>
        <w:spacing w:after="0" w:line="264" w:lineRule="auto"/>
        <w:jc w:val="both"/>
      </w:pPr>
      <w:r>
        <w:rPr>
          <w:rFonts w:ascii="Times New Roman" w:hAnsi="Times New Roman"/>
          <w:color w:val="000000"/>
          <w:sz w:val="28"/>
        </w:rPr>
        <w:t>строить речевое высказывание в соответствии с поставленной задачей;</w:t>
      </w:r>
    </w:p>
    <w:p w14:paraId="0E6BE366">
      <w:pPr>
        <w:numPr>
          <w:ilvl w:val="0"/>
          <w:numId w:val="14"/>
        </w:numPr>
        <w:spacing w:after="0" w:line="264" w:lineRule="auto"/>
        <w:jc w:val="both"/>
      </w:pPr>
      <w:r>
        <w:rPr>
          <w:rFonts w:ascii="Times New Roman" w:hAnsi="Times New Roman"/>
          <w:color w:val="000000"/>
          <w:sz w:val="28"/>
        </w:rPr>
        <w:t>создавать устные и письменные тексты (описание, рассуждение, повествование);</w:t>
      </w:r>
    </w:p>
    <w:p w14:paraId="56297FA9">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14:paraId="53B6FEC4">
      <w:pPr>
        <w:numPr>
          <w:ilvl w:val="0"/>
          <w:numId w:val="14"/>
        </w:numPr>
        <w:spacing w:after="0" w:line="264" w:lineRule="auto"/>
        <w:jc w:val="both"/>
      </w:pPr>
      <w:r>
        <w:rPr>
          <w:rFonts w:ascii="Times New Roman" w:hAnsi="Times New Roman"/>
          <w:color w:val="000000"/>
          <w:sz w:val="28"/>
        </w:rPr>
        <w:t>подбирать иллюстративный материал (рисунки, фото, плакаты) к тексту выступления.</w:t>
      </w:r>
    </w:p>
    <w:p w14:paraId="75E5A963">
      <w:pPr>
        <w:spacing w:after="0" w:line="264" w:lineRule="auto"/>
        <w:ind w:left="120" w:firstLine="0"/>
        <w:jc w:val="both"/>
      </w:pPr>
    </w:p>
    <w:p w14:paraId="3C4D0DAA">
      <w:pPr>
        <w:spacing w:after="0" w:line="264" w:lineRule="auto"/>
        <w:ind w:left="120" w:firstLine="0"/>
        <w:jc w:val="both"/>
      </w:pPr>
      <w:r>
        <w:rPr>
          <w:rFonts w:ascii="Times New Roman" w:hAnsi="Times New Roman"/>
          <w:b/>
          <w:color w:val="000000"/>
          <w:sz w:val="28"/>
        </w:rPr>
        <w:t>Регулятивные универсальные учебные действия</w:t>
      </w:r>
    </w:p>
    <w:p w14:paraId="14D5D20C">
      <w:pPr>
        <w:spacing w:after="0" w:line="264" w:lineRule="auto"/>
        <w:ind w:left="120" w:firstLine="0"/>
        <w:jc w:val="both"/>
      </w:pPr>
    </w:p>
    <w:p w14:paraId="6A8DEF03">
      <w:pPr>
        <w:spacing w:after="0" w:line="264" w:lineRule="auto"/>
        <w:ind w:left="120" w:firstLine="0"/>
        <w:jc w:val="both"/>
      </w:pPr>
      <w:r>
        <w:rPr>
          <w:rFonts w:ascii="Times New Roman" w:hAnsi="Times New Roman"/>
          <w:b/>
          <w:color w:val="000000"/>
          <w:sz w:val="28"/>
        </w:rPr>
        <w:t>Самоорганизация:</w:t>
      </w:r>
    </w:p>
    <w:p w14:paraId="4563C110">
      <w:pPr>
        <w:numPr>
          <w:ilvl w:val="0"/>
          <w:numId w:val="15"/>
        </w:numPr>
        <w:spacing w:after="0" w:line="264" w:lineRule="auto"/>
        <w:jc w:val="both"/>
      </w:pPr>
      <w:r>
        <w:rPr>
          <w:rFonts w:ascii="Times New Roman" w:hAnsi="Times New Roman"/>
          <w:color w:val="000000"/>
          <w:sz w:val="28"/>
        </w:rPr>
        <w:t>планировать действия по решению учебной задачи для получения результата;</w:t>
      </w:r>
    </w:p>
    <w:p w14:paraId="53F05591">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14:paraId="2FE08B74">
      <w:pPr>
        <w:spacing w:after="0" w:line="264" w:lineRule="auto"/>
        <w:ind w:left="120" w:firstLine="0"/>
        <w:jc w:val="both"/>
      </w:pPr>
      <w:r>
        <w:rPr>
          <w:rFonts w:ascii="Times New Roman" w:hAnsi="Times New Roman"/>
          <w:b/>
          <w:color w:val="000000"/>
          <w:sz w:val="28"/>
        </w:rPr>
        <w:t>Совместная деятельность</w:t>
      </w:r>
    </w:p>
    <w:p w14:paraId="7BD38CF8">
      <w:pPr>
        <w:numPr>
          <w:ilvl w:val="0"/>
          <w:numId w:val="16"/>
        </w:numPr>
        <w:spacing w:after="0" w:line="264" w:lineRule="auto"/>
        <w:jc w:val="both"/>
      </w:pPr>
      <w:r>
        <w:rPr>
          <w:rFonts w:ascii="Times New Roman" w:hAnsi="Times New Roman"/>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4EE9D417">
      <w:pPr>
        <w:numPr>
          <w:ilvl w:val="0"/>
          <w:numId w:val="16"/>
        </w:numPr>
        <w:spacing w:after="0" w:line="264" w:lineRule="auto"/>
        <w:jc w:val="both"/>
      </w:pPr>
      <w:r>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13B6D31B">
      <w:pPr>
        <w:numPr>
          <w:ilvl w:val="0"/>
          <w:numId w:val="16"/>
        </w:numPr>
        <w:spacing w:after="0" w:line="264" w:lineRule="auto"/>
        <w:jc w:val="both"/>
      </w:pPr>
      <w:r>
        <w:rPr>
          <w:rFonts w:ascii="Times New Roman" w:hAnsi="Times New Roman"/>
          <w:color w:val="000000"/>
          <w:sz w:val="28"/>
        </w:rPr>
        <w:t>проявлять готовность руководить, выполнять поручения, подчиняться;</w:t>
      </w:r>
    </w:p>
    <w:p w14:paraId="4718CB4B">
      <w:pPr>
        <w:numPr>
          <w:ilvl w:val="0"/>
          <w:numId w:val="16"/>
        </w:numPr>
        <w:spacing w:after="0" w:line="264" w:lineRule="auto"/>
        <w:jc w:val="both"/>
      </w:pPr>
      <w:r>
        <w:rPr>
          <w:rFonts w:ascii="Times New Roman" w:hAnsi="Times New Roman"/>
          <w:color w:val="000000"/>
          <w:sz w:val="28"/>
        </w:rPr>
        <w:t>ответственно выполнять свою часть работы;</w:t>
      </w:r>
    </w:p>
    <w:p w14:paraId="1D3D9D1E">
      <w:pPr>
        <w:numPr>
          <w:ilvl w:val="0"/>
          <w:numId w:val="16"/>
        </w:numPr>
        <w:spacing w:after="0" w:line="264" w:lineRule="auto"/>
        <w:jc w:val="both"/>
      </w:pPr>
      <w:r>
        <w:rPr>
          <w:rFonts w:ascii="Times New Roman" w:hAnsi="Times New Roman"/>
          <w:color w:val="000000"/>
          <w:sz w:val="28"/>
        </w:rPr>
        <w:t>оценивать свой вклад в общий результат;</w:t>
      </w:r>
    </w:p>
    <w:p w14:paraId="20670386">
      <w:pPr>
        <w:numPr>
          <w:ilvl w:val="0"/>
          <w:numId w:val="16"/>
        </w:numPr>
        <w:spacing w:after="0" w:line="264" w:lineRule="auto"/>
        <w:jc w:val="both"/>
      </w:pPr>
      <w:r>
        <w:rPr>
          <w:rFonts w:ascii="Times New Roman" w:hAnsi="Times New Roman"/>
          <w:color w:val="000000"/>
          <w:sz w:val="28"/>
        </w:rPr>
        <w:t>выполнять совместные проектные задания с опорой на предложенные образцы.</w:t>
      </w:r>
    </w:p>
    <w:p w14:paraId="2E37656A">
      <w:pPr>
        <w:spacing w:after="0" w:line="264" w:lineRule="auto"/>
        <w:ind w:left="927" w:firstLine="0"/>
      </w:pPr>
    </w:p>
    <w:p w14:paraId="0C92B033">
      <w:pPr>
        <w:spacing w:after="0" w:line="264" w:lineRule="auto"/>
        <w:ind w:left="927" w:firstLine="0"/>
      </w:pPr>
    </w:p>
    <w:p w14:paraId="7F33225B">
      <w:pPr>
        <w:spacing w:after="0" w:line="264" w:lineRule="auto"/>
        <w:ind w:left="927" w:firstLine="0"/>
      </w:pPr>
    </w:p>
    <w:p w14:paraId="73D69078">
      <w:pPr>
        <w:spacing w:after="0" w:line="264" w:lineRule="auto"/>
        <w:ind w:left="927" w:firstLine="0"/>
      </w:pPr>
    </w:p>
    <w:p w14:paraId="72A28579">
      <w:pPr>
        <w:pStyle w:val="23"/>
        <w:spacing w:after="0" w:line="264" w:lineRule="auto"/>
        <w:ind w:left="927" w:firstLine="0"/>
      </w:pPr>
      <w:r>
        <w:rPr>
          <w:rFonts w:ascii="Times New Roman" w:hAnsi="Times New Roman"/>
          <w:b/>
          <w:color w:val="000000"/>
          <w:sz w:val="28"/>
        </w:rPr>
        <w:t>ПРЕДМЕТНЫЕ РЕЗУЛЬТАТЫ</w:t>
      </w:r>
    </w:p>
    <w:p w14:paraId="0BAC685A">
      <w:pPr>
        <w:pStyle w:val="23"/>
        <w:spacing w:after="0" w:line="264" w:lineRule="auto"/>
        <w:ind w:left="927" w:firstLine="0"/>
        <w:jc w:val="both"/>
      </w:pPr>
    </w:p>
    <w:p w14:paraId="37A55DA5">
      <w:pPr>
        <w:pStyle w:val="23"/>
        <w:numPr>
          <w:ilvl w:val="0"/>
          <w:numId w:val="16"/>
        </w:numPr>
        <w:spacing w:after="0" w:line="264" w:lineRule="auto"/>
        <w:jc w:val="both"/>
      </w:pPr>
      <w:r>
        <w:rPr>
          <w:rFonts w:ascii="Times New Roman" w:hAnsi="Times New Roman"/>
          <w:color w:val="000000"/>
          <w:sz w:val="28"/>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14:paraId="19EBCDC1">
      <w:pPr>
        <w:pStyle w:val="23"/>
        <w:numPr>
          <w:ilvl w:val="0"/>
          <w:numId w:val="16"/>
        </w:numPr>
        <w:spacing w:after="0" w:line="264" w:lineRule="auto"/>
        <w:jc w:val="both"/>
      </w:pPr>
      <w:r>
        <w:rPr>
          <w:rFonts w:ascii="Times New Roman" w:hAnsi="Times New Roman"/>
          <w:color w:val="000000"/>
          <w:sz w:val="28"/>
        </w:rPr>
        <w:t>К концу обучения во</w:t>
      </w:r>
      <w:r>
        <w:rPr>
          <w:rFonts w:ascii="Times New Roman" w:hAnsi="Times New Roman"/>
          <w:b/>
          <w:color w:val="000000"/>
          <w:sz w:val="28"/>
        </w:rPr>
        <w:t xml:space="preserve"> </w:t>
      </w:r>
      <w:r>
        <w:rPr>
          <w:rFonts w:ascii="Times New Roman" w:hAnsi="Times New Roman"/>
          <w:b/>
          <w:i/>
          <w:color w:val="000000"/>
          <w:sz w:val="28"/>
        </w:rPr>
        <w:t>2 классе</w:t>
      </w:r>
      <w:r>
        <w:rPr>
          <w:rFonts w:ascii="Times New Roman" w:hAnsi="Times New Roman"/>
          <w:i/>
          <w:color w:val="000000"/>
          <w:sz w:val="28"/>
        </w:rPr>
        <w:t xml:space="preserve"> </w:t>
      </w:r>
      <w:r>
        <w:rPr>
          <w:rFonts w:ascii="Times New Roman" w:hAnsi="Times New Roman"/>
          <w:color w:val="000000"/>
          <w:sz w:val="28"/>
        </w:rPr>
        <w:t>обучающийся получит следующие предметные результаты:</w:t>
      </w:r>
    </w:p>
    <w:p w14:paraId="3C25DBBF">
      <w:pPr>
        <w:pStyle w:val="23"/>
        <w:numPr>
          <w:ilvl w:val="0"/>
          <w:numId w:val="16"/>
        </w:numPr>
        <w:spacing w:after="0" w:line="264" w:lineRule="auto"/>
        <w:jc w:val="both"/>
      </w:pPr>
      <w:r>
        <w:rPr>
          <w:rFonts w:ascii="Times New Roman" w:hAnsi="Times New Roman"/>
          <w:b/>
          <w:color w:val="000000"/>
          <w:sz w:val="28"/>
        </w:rPr>
        <w:t>Коммуникативные умения</w:t>
      </w:r>
    </w:p>
    <w:p w14:paraId="5B672F1C">
      <w:pPr>
        <w:pStyle w:val="23"/>
        <w:numPr>
          <w:ilvl w:val="0"/>
          <w:numId w:val="16"/>
        </w:numPr>
        <w:spacing w:after="0" w:line="264" w:lineRule="auto"/>
        <w:jc w:val="both"/>
      </w:pPr>
      <w:r>
        <w:rPr>
          <w:rFonts w:ascii="Times New Roman" w:hAnsi="Times New Roman"/>
          <w:i/>
          <w:color w:val="000000"/>
          <w:sz w:val="28"/>
        </w:rPr>
        <w:t>Говорение:</w:t>
      </w:r>
    </w:p>
    <w:p w14:paraId="5F4DBADE">
      <w:pPr>
        <w:pStyle w:val="23"/>
        <w:numPr>
          <w:ilvl w:val="0"/>
          <w:numId w:val="16"/>
        </w:numPr>
        <w:spacing w:after="0" w:line="264" w:lineRule="auto"/>
        <w:jc w:val="both"/>
      </w:pPr>
      <w:r>
        <w:rPr>
          <w:rFonts w:ascii="Times New Roman" w:hAnsi="Times New Roman"/>
          <w:color w:val="000000"/>
          <w:sz w:val="28"/>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14:paraId="34BD9E31">
      <w:pPr>
        <w:pStyle w:val="23"/>
        <w:numPr>
          <w:ilvl w:val="0"/>
          <w:numId w:val="16"/>
        </w:numPr>
        <w:spacing w:after="0" w:line="264" w:lineRule="auto"/>
        <w:jc w:val="both"/>
      </w:pPr>
      <w:r>
        <w:rPr>
          <w:rFonts w:ascii="Times New Roman" w:hAnsi="Times New Roman"/>
          <w:color w:val="000000"/>
          <w:sz w:val="28"/>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14:paraId="14A99F4E">
      <w:pPr>
        <w:pStyle w:val="23"/>
        <w:numPr>
          <w:ilvl w:val="0"/>
          <w:numId w:val="16"/>
        </w:numPr>
        <w:spacing w:after="0" w:line="264" w:lineRule="auto"/>
        <w:jc w:val="both"/>
      </w:pPr>
      <w:r>
        <w:rPr>
          <w:rFonts w:ascii="Times New Roman" w:hAnsi="Times New Roman"/>
          <w:i/>
          <w:color w:val="000000"/>
          <w:sz w:val="28"/>
        </w:rPr>
        <w:t>Аудирование:</w:t>
      </w:r>
    </w:p>
    <w:p w14:paraId="7D5A1ABF">
      <w:pPr>
        <w:pStyle w:val="23"/>
        <w:numPr>
          <w:ilvl w:val="0"/>
          <w:numId w:val="16"/>
        </w:numPr>
        <w:spacing w:after="0" w:line="264" w:lineRule="auto"/>
        <w:jc w:val="both"/>
      </w:pPr>
      <w:r>
        <w:rPr>
          <w:rFonts w:ascii="Times New Roman" w:hAnsi="Times New Roman"/>
          <w:color w:val="000000"/>
          <w:sz w:val="28"/>
        </w:rPr>
        <w:t>воспринимать на слух и понимать речь учителя и других обучающихся;</w:t>
      </w:r>
    </w:p>
    <w:p w14:paraId="3034C5BA">
      <w:pPr>
        <w:pStyle w:val="23"/>
        <w:numPr>
          <w:ilvl w:val="0"/>
          <w:numId w:val="16"/>
        </w:numPr>
        <w:spacing w:after="0" w:line="264" w:lineRule="auto"/>
        <w:jc w:val="both"/>
      </w:pPr>
      <w:r>
        <w:rPr>
          <w:rFonts w:ascii="Times New Roman" w:hAnsi="Times New Roman"/>
          <w:color w:val="000000"/>
          <w:sz w:val="28"/>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540EE86F">
      <w:pPr>
        <w:pStyle w:val="23"/>
        <w:numPr>
          <w:ilvl w:val="0"/>
          <w:numId w:val="16"/>
        </w:numPr>
        <w:spacing w:after="0" w:line="264" w:lineRule="auto"/>
        <w:jc w:val="both"/>
      </w:pPr>
      <w:r>
        <w:rPr>
          <w:rFonts w:ascii="Times New Roman" w:hAnsi="Times New Roman"/>
          <w:i/>
          <w:color w:val="000000"/>
          <w:sz w:val="28"/>
        </w:rPr>
        <w:t>Смысловое чтение:</w:t>
      </w:r>
    </w:p>
    <w:p w14:paraId="2B03BC97">
      <w:pPr>
        <w:pStyle w:val="23"/>
        <w:numPr>
          <w:ilvl w:val="0"/>
          <w:numId w:val="16"/>
        </w:numPr>
        <w:spacing w:after="0" w:line="264" w:lineRule="auto"/>
        <w:jc w:val="both"/>
      </w:pPr>
      <w:r>
        <w:rPr>
          <w:rFonts w:ascii="Times New Roman" w:hAnsi="Times New Roman"/>
          <w:color w:val="000000"/>
          <w:sz w:val="28"/>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14:paraId="5872AED8">
      <w:pPr>
        <w:pStyle w:val="23"/>
        <w:numPr>
          <w:ilvl w:val="0"/>
          <w:numId w:val="16"/>
        </w:numPr>
        <w:spacing w:after="0" w:line="264" w:lineRule="auto"/>
        <w:jc w:val="both"/>
      </w:pPr>
      <w:r>
        <w:rPr>
          <w:rFonts w:ascii="Times New Roman" w:hAnsi="Times New Roman"/>
          <w:color w:val="000000"/>
          <w:sz w:val="28"/>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33EFE534">
      <w:pPr>
        <w:pStyle w:val="23"/>
        <w:numPr>
          <w:ilvl w:val="0"/>
          <w:numId w:val="16"/>
        </w:numPr>
        <w:spacing w:after="0" w:line="264" w:lineRule="auto"/>
        <w:jc w:val="both"/>
      </w:pPr>
      <w:r>
        <w:rPr>
          <w:rFonts w:ascii="Times New Roman" w:hAnsi="Times New Roman"/>
          <w:i/>
          <w:color w:val="000000"/>
          <w:sz w:val="28"/>
        </w:rPr>
        <w:t>Письмо:</w:t>
      </w:r>
    </w:p>
    <w:p w14:paraId="372B607F">
      <w:pPr>
        <w:pStyle w:val="23"/>
        <w:numPr>
          <w:ilvl w:val="0"/>
          <w:numId w:val="16"/>
        </w:numPr>
        <w:spacing w:after="0" w:line="264" w:lineRule="auto"/>
        <w:jc w:val="both"/>
      </w:pPr>
      <w:r>
        <w:rPr>
          <w:rFonts w:ascii="Times New Roman" w:hAnsi="Times New Roman"/>
          <w:color w:val="000000"/>
          <w:sz w:val="28"/>
        </w:rPr>
        <w:t>заполнять простые формуляры, сообщая о себе основные сведения, в соответствии с нормами, принятыми в стране/странах изучаемого языка;</w:t>
      </w:r>
    </w:p>
    <w:p w14:paraId="4152AD30">
      <w:pPr>
        <w:pStyle w:val="23"/>
        <w:numPr>
          <w:ilvl w:val="0"/>
          <w:numId w:val="16"/>
        </w:numPr>
        <w:spacing w:after="0" w:line="264" w:lineRule="auto"/>
        <w:jc w:val="both"/>
      </w:pPr>
      <w:r>
        <w:rPr>
          <w:rFonts w:ascii="Times New Roman" w:hAnsi="Times New Roman"/>
          <w:color w:val="000000"/>
          <w:sz w:val="28"/>
        </w:rPr>
        <w:t>писать с опорой на образец короткие поздравления с праздниками (с днём рождения, Новым годом).</w:t>
      </w:r>
    </w:p>
    <w:p w14:paraId="417795A7">
      <w:pPr>
        <w:pStyle w:val="23"/>
        <w:numPr>
          <w:ilvl w:val="0"/>
          <w:numId w:val="16"/>
        </w:numPr>
        <w:spacing w:after="0" w:line="264" w:lineRule="auto"/>
        <w:jc w:val="both"/>
      </w:pPr>
      <w:r>
        <w:rPr>
          <w:rFonts w:ascii="Times New Roman" w:hAnsi="Times New Roman"/>
          <w:b/>
          <w:color w:val="000000"/>
          <w:sz w:val="28"/>
        </w:rPr>
        <w:t>Языковые знания и навыки</w:t>
      </w:r>
    </w:p>
    <w:p w14:paraId="2FCC782B">
      <w:pPr>
        <w:pStyle w:val="23"/>
        <w:numPr>
          <w:ilvl w:val="0"/>
          <w:numId w:val="16"/>
        </w:numPr>
        <w:spacing w:after="0" w:line="264" w:lineRule="auto"/>
        <w:jc w:val="both"/>
      </w:pPr>
      <w:r>
        <w:rPr>
          <w:rFonts w:ascii="Times New Roman" w:hAnsi="Times New Roman"/>
          <w:i/>
          <w:color w:val="000000"/>
          <w:sz w:val="28"/>
        </w:rPr>
        <w:t>Фонетическая сторона речи:</w:t>
      </w:r>
    </w:p>
    <w:p w14:paraId="73C139ED">
      <w:pPr>
        <w:pStyle w:val="23"/>
        <w:numPr>
          <w:ilvl w:val="0"/>
          <w:numId w:val="16"/>
        </w:numPr>
        <w:spacing w:after="0" w:line="264" w:lineRule="auto"/>
        <w:jc w:val="both"/>
      </w:pPr>
      <w:r>
        <w:rPr>
          <w:rFonts w:ascii="Times New Roman" w:hAnsi="Times New Roman"/>
          <w:color w:val="000000"/>
          <w:sz w:val="28"/>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14:paraId="4321D58A">
      <w:pPr>
        <w:pStyle w:val="23"/>
        <w:numPr>
          <w:ilvl w:val="0"/>
          <w:numId w:val="16"/>
        </w:numPr>
        <w:spacing w:after="0" w:line="264" w:lineRule="auto"/>
        <w:jc w:val="both"/>
      </w:pPr>
      <w:r>
        <w:rPr>
          <w:rFonts w:ascii="Times New Roman" w:hAnsi="Times New Roman"/>
          <w:color w:val="000000"/>
          <w:sz w:val="28"/>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14:paraId="0F31DABD">
      <w:pPr>
        <w:pStyle w:val="23"/>
        <w:numPr>
          <w:ilvl w:val="0"/>
          <w:numId w:val="16"/>
        </w:numPr>
        <w:spacing w:after="0" w:line="264" w:lineRule="auto"/>
        <w:jc w:val="both"/>
      </w:pPr>
      <w:r>
        <w:rPr>
          <w:rFonts w:ascii="Times New Roman" w:hAnsi="Times New Roman"/>
          <w:color w:val="000000"/>
          <w:sz w:val="28"/>
        </w:rPr>
        <w:t>читать новые слова согласно основным правилам чтения;</w:t>
      </w:r>
    </w:p>
    <w:p w14:paraId="2E6D7D33">
      <w:pPr>
        <w:pStyle w:val="23"/>
        <w:numPr>
          <w:ilvl w:val="0"/>
          <w:numId w:val="16"/>
        </w:numPr>
        <w:spacing w:after="0" w:line="264" w:lineRule="auto"/>
        <w:jc w:val="both"/>
      </w:pPr>
      <w:r>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14:paraId="724AC6A5">
      <w:pPr>
        <w:pStyle w:val="23"/>
        <w:numPr>
          <w:ilvl w:val="0"/>
          <w:numId w:val="16"/>
        </w:numPr>
        <w:spacing w:after="0" w:line="264" w:lineRule="auto"/>
        <w:jc w:val="both"/>
      </w:pPr>
      <w:r>
        <w:rPr>
          <w:rFonts w:ascii="Times New Roman" w:hAnsi="Times New Roman"/>
          <w:i/>
          <w:color w:val="000000"/>
          <w:sz w:val="28"/>
        </w:rPr>
        <w:t>Графика, орфография и пунктуация:</w:t>
      </w:r>
    </w:p>
    <w:p w14:paraId="72D47F33">
      <w:pPr>
        <w:pStyle w:val="23"/>
        <w:numPr>
          <w:ilvl w:val="0"/>
          <w:numId w:val="16"/>
        </w:numPr>
        <w:spacing w:after="0" w:line="264" w:lineRule="auto"/>
        <w:jc w:val="both"/>
      </w:pPr>
      <w:r>
        <w:rPr>
          <w:rFonts w:ascii="Times New Roman" w:hAnsi="Times New Roman"/>
          <w:color w:val="000000"/>
          <w:sz w:val="28"/>
        </w:rPr>
        <w:t>правильно писать изученные слова;</w:t>
      </w:r>
    </w:p>
    <w:p w14:paraId="28E8AB4C">
      <w:pPr>
        <w:pStyle w:val="23"/>
        <w:numPr>
          <w:ilvl w:val="0"/>
          <w:numId w:val="16"/>
        </w:numPr>
        <w:spacing w:after="0" w:line="264" w:lineRule="auto"/>
        <w:jc w:val="both"/>
      </w:pPr>
      <w:r>
        <w:rPr>
          <w:rFonts w:ascii="Times New Roman" w:hAnsi="Times New Roman"/>
          <w:color w:val="000000"/>
          <w:sz w:val="28"/>
        </w:rPr>
        <w:t>заполнять пропуски словами; дописывать предложения;</w:t>
      </w:r>
    </w:p>
    <w:p w14:paraId="70B1DC9D">
      <w:pPr>
        <w:pStyle w:val="23"/>
        <w:numPr>
          <w:ilvl w:val="0"/>
          <w:numId w:val="16"/>
        </w:numPr>
        <w:spacing w:after="0" w:line="264" w:lineRule="auto"/>
        <w:jc w:val="both"/>
      </w:pPr>
      <w:r>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14:paraId="231E5AE4">
      <w:pPr>
        <w:pStyle w:val="23"/>
        <w:numPr>
          <w:ilvl w:val="0"/>
          <w:numId w:val="16"/>
        </w:numPr>
        <w:spacing w:after="0" w:line="264" w:lineRule="auto"/>
        <w:jc w:val="both"/>
      </w:pPr>
      <w:r>
        <w:rPr>
          <w:rFonts w:ascii="Times New Roman" w:hAnsi="Times New Roman"/>
          <w:i/>
          <w:color w:val="000000"/>
          <w:sz w:val="28"/>
        </w:rPr>
        <w:t>Лексическая сторона речи:</w:t>
      </w:r>
    </w:p>
    <w:p w14:paraId="0B408F97">
      <w:pPr>
        <w:pStyle w:val="23"/>
        <w:numPr>
          <w:ilvl w:val="0"/>
          <w:numId w:val="16"/>
        </w:numPr>
        <w:spacing w:after="0" w:line="264" w:lineRule="auto"/>
        <w:jc w:val="both"/>
      </w:pPr>
      <w:r>
        <w:rPr>
          <w:rFonts w:ascii="Times New Roman" w:hAnsi="Times New Roman"/>
          <w:color w:val="000000"/>
          <w:sz w:val="28"/>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14:paraId="2CD8B686">
      <w:pPr>
        <w:pStyle w:val="23"/>
        <w:numPr>
          <w:ilvl w:val="0"/>
          <w:numId w:val="16"/>
        </w:numPr>
        <w:spacing w:after="0" w:line="264" w:lineRule="auto"/>
        <w:jc w:val="both"/>
      </w:pPr>
      <w:r>
        <w:rPr>
          <w:rFonts w:ascii="Times New Roman" w:hAnsi="Times New Roman"/>
          <w:color w:val="000000"/>
          <w:sz w:val="28"/>
        </w:rPr>
        <w:t>использовать языковую догадку в распознавании интернациональных слов.</w:t>
      </w:r>
    </w:p>
    <w:p w14:paraId="2A2D893A">
      <w:pPr>
        <w:pStyle w:val="23"/>
        <w:numPr>
          <w:ilvl w:val="0"/>
          <w:numId w:val="16"/>
        </w:numPr>
        <w:spacing w:after="0" w:line="264" w:lineRule="auto"/>
        <w:jc w:val="both"/>
      </w:pPr>
      <w:r>
        <w:rPr>
          <w:rFonts w:ascii="Times New Roman" w:hAnsi="Times New Roman"/>
          <w:i/>
          <w:color w:val="000000"/>
          <w:sz w:val="28"/>
        </w:rPr>
        <w:t>Грамматическая сторона речи:</w:t>
      </w:r>
    </w:p>
    <w:p w14:paraId="5983E8F7">
      <w:pPr>
        <w:pStyle w:val="23"/>
        <w:numPr>
          <w:ilvl w:val="0"/>
          <w:numId w:val="16"/>
        </w:numPr>
        <w:spacing w:after="0" w:line="264" w:lineRule="auto"/>
        <w:jc w:val="both"/>
      </w:pPr>
      <w:r>
        <w:rPr>
          <w:rFonts w:ascii="Times New Roman" w:hAnsi="Times New Roman"/>
          <w:color w:val="000000"/>
          <w:sz w:val="28"/>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14:paraId="5FE9F2BE">
      <w:pPr>
        <w:pStyle w:val="23"/>
        <w:numPr>
          <w:ilvl w:val="0"/>
          <w:numId w:val="16"/>
        </w:numPr>
        <w:spacing w:after="0" w:line="264" w:lineRule="auto"/>
        <w:jc w:val="both"/>
      </w:pPr>
      <w:r>
        <w:rPr>
          <w:rFonts w:ascii="Times New Roman" w:hAnsi="Times New Roman"/>
          <w:color w:val="000000"/>
          <w:sz w:val="28"/>
        </w:rPr>
        <w:t>распознавать и употреблять нераспространённые и распространённые простые предложения;</w:t>
      </w:r>
    </w:p>
    <w:p w14:paraId="3B3FBABE">
      <w:pPr>
        <w:pStyle w:val="23"/>
        <w:numPr>
          <w:ilvl w:val="0"/>
          <w:numId w:val="16"/>
        </w:numPr>
        <w:spacing w:after="0" w:line="264" w:lineRule="auto"/>
        <w:jc w:val="both"/>
      </w:pPr>
      <w:r>
        <w:rPr>
          <w:rFonts w:ascii="Times New Roman" w:hAnsi="Times New Roman"/>
          <w:color w:val="000000"/>
          <w:sz w:val="28"/>
        </w:rPr>
        <w:t>распознавать и употреблять в устной и письменной речи предложения с начальным It;</w:t>
      </w:r>
    </w:p>
    <w:p w14:paraId="478F1F43">
      <w:pPr>
        <w:pStyle w:val="23"/>
        <w:numPr>
          <w:ilvl w:val="0"/>
          <w:numId w:val="16"/>
        </w:numPr>
        <w:spacing w:after="0" w:line="264" w:lineRule="auto"/>
        <w:jc w:val="both"/>
      </w:pPr>
      <w:r>
        <w:rPr>
          <w:rFonts w:ascii="Times New Roman" w:hAnsi="Times New Roman"/>
          <w:color w:val="000000"/>
          <w:sz w:val="28"/>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w:t>
      </w:r>
    </w:p>
    <w:p w14:paraId="65D209CF">
      <w:pPr>
        <w:pStyle w:val="23"/>
        <w:numPr>
          <w:ilvl w:val="0"/>
          <w:numId w:val="16"/>
        </w:numPr>
        <w:spacing w:after="0" w:line="264" w:lineRule="auto"/>
        <w:jc w:val="both"/>
      </w:pPr>
      <w:r>
        <w:rPr>
          <w:rFonts w:ascii="Times New Roman" w:hAnsi="Times New Roman"/>
          <w:color w:val="000000"/>
          <w:sz w:val="28"/>
        </w:rPr>
        <w:t xml:space="preserve">распознавать и употреблять в устной и письменной речи простые предложения с простым глагольным сказуемым </w:t>
      </w:r>
      <w:r>
        <w:rPr>
          <w:rFonts w:ascii="Times New Roman" w:hAnsi="Times New Roman"/>
          <w:i/>
          <w:color w:val="000000"/>
          <w:sz w:val="28"/>
        </w:rPr>
        <w:t>(He speaks English.);</w:t>
      </w:r>
    </w:p>
    <w:p w14:paraId="3D0C885F">
      <w:pPr>
        <w:pStyle w:val="23"/>
        <w:numPr>
          <w:ilvl w:val="0"/>
          <w:numId w:val="16"/>
        </w:numPr>
        <w:spacing w:after="0" w:line="264" w:lineRule="auto"/>
        <w:jc w:val="both"/>
      </w:pPr>
      <w:r>
        <w:rPr>
          <w:rFonts w:ascii="Times New Roman" w:hAnsi="Times New Roman"/>
          <w:color w:val="000000"/>
          <w:sz w:val="28"/>
        </w:rPr>
        <w:t xml:space="preserve">распознавать и употреблять в устной и письменной речи предложения с составным глагольным сказуемым </w:t>
      </w:r>
      <w:r>
        <w:rPr>
          <w:rFonts w:ascii="Times New Roman" w:hAnsi="Times New Roman"/>
          <w:i/>
          <w:color w:val="000000"/>
          <w:sz w:val="28"/>
        </w:rPr>
        <w:t>(I want to dance. She can skate well.);</w:t>
      </w:r>
    </w:p>
    <w:p w14:paraId="18C8CECB">
      <w:pPr>
        <w:pStyle w:val="23"/>
        <w:numPr>
          <w:ilvl w:val="0"/>
          <w:numId w:val="16"/>
        </w:numPr>
        <w:spacing w:after="0" w:line="264" w:lineRule="auto"/>
        <w:jc w:val="both"/>
      </w:pPr>
      <w:r>
        <w:rPr>
          <w:rFonts w:ascii="Times New Roman" w:hAnsi="Times New Roman"/>
          <w:color w:val="000000"/>
          <w:sz w:val="28"/>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в составе таких фраз, как </w:t>
      </w:r>
      <w:r>
        <w:rPr>
          <w:rFonts w:ascii="Times New Roman" w:hAnsi="Times New Roman"/>
          <w:i/>
          <w:color w:val="000000"/>
          <w:sz w:val="28"/>
        </w:rPr>
        <w:t>I’m Dima, I’m eight. I’m fine. I’m sorry. It’s... Is it.? What’s ...?;</w:t>
      </w:r>
    </w:p>
    <w:p w14:paraId="592F9E1B">
      <w:pPr>
        <w:pStyle w:val="23"/>
        <w:numPr>
          <w:ilvl w:val="0"/>
          <w:numId w:val="16"/>
        </w:numPr>
        <w:spacing w:after="0" w:line="264" w:lineRule="auto"/>
        <w:jc w:val="both"/>
      </w:pPr>
      <w:r>
        <w:rPr>
          <w:rFonts w:ascii="Times New Roman" w:hAnsi="Times New Roman"/>
          <w:color w:val="000000"/>
          <w:sz w:val="28"/>
        </w:rPr>
        <w:t>распознавать и употреблять в устной и письменной речи предложения с краткими глагольными формами;</w:t>
      </w:r>
    </w:p>
    <w:p w14:paraId="65B1439E">
      <w:pPr>
        <w:pStyle w:val="23"/>
        <w:numPr>
          <w:ilvl w:val="0"/>
          <w:numId w:val="16"/>
        </w:numPr>
        <w:spacing w:after="0" w:line="264" w:lineRule="auto"/>
        <w:jc w:val="both"/>
      </w:pPr>
      <w:r>
        <w:rPr>
          <w:rFonts w:ascii="Times New Roman" w:hAnsi="Times New Roman"/>
          <w:color w:val="000000"/>
          <w:sz w:val="28"/>
        </w:rPr>
        <w:t xml:space="preserve">распознавать и употреблять в устной и письменной речи повелительное наклонение: побудительные предложения в утвердительной форме </w:t>
      </w:r>
      <w:r>
        <w:rPr>
          <w:rFonts w:ascii="Times New Roman" w:hAnsi="Times New Roman"/>
          <w:i/>
          <w:color w:val="000000"/>
          <w:sz w:val="28"/>
        </w:rPr>
        <w:t>(Come in, please.)</w:t>
      </w:r>
      <w:r>
        <w:rPr>
          <w:rFonts w:ascii="Times New Roman" w:hAnsi="Times New Roman"/>
          <w:color w:val="000000"/>
          <w:sz w:val="28"/>
        </w:rPr>
        <w:t>;</w:t>
      </w:r>
    </w:p>
    <w:p w14:paraId="7CE4F9C8">
      <w:pPr>
        <w:pStyle w:val="23"/>
        <w:numPr>
          <w:ilvl w:val="0"/>
          <w:numId w:val="16"/>
        </w:numPr>
        <w:spacing w:after="0" w:line="264" w:lineRule="auto"/>
        <w:jc w:val="both"/>
      </w:pPr>
      <w:r>
        <w:rPr>
          <w:rFonts w:ascii="Times New Roman" w:hAnsi="Times New Roman"/>
          <w:color w:val="000000"/>
          <w:sz w:val="28"/>
        </w:rPr>
        <w:t>распознавать и употреблять в устной и письменной речи настоящее простое время (Present Simple Tense) в повествовательных (утвердительных и отрицательных) и вопросительных (общий и специальный вопрос) предложениях;</w:t>
      </w:r>
    </w:p>
    <w:p w14:paraId="634AE190">
      <w:pPr>
        <w:pStyle w:val="23"/>
        <w:numPr>
          <w:ilvl w:val="0"/>
          <w:numId w:val="16"/>
        </w:numPr>
        <w:spacing w:after="0" w:line="264" w:lineRule="auto"/>
        <w:jc w:val="both"/>
      </w:pPr>
      <w:r>
        <w:rPr>
          <w:rFonts w:ascii="Times New Roman" w:hAnsi="Times New Roman"/>
          <w:color w:val="000000"/>
          <w:sz w:val="28"/>
        </w:rPr>
        <w:t xml:space="preserve">распознавать и употреблять в устной и письменной речи глагольную конструкцию </w:t>
      </w:r>
      <w:r>
        <w:rPr>
          <w:rFonts w:ascii="Times New Roman" w:hAnsi="Times New Roman"/>
          <w:i/>
          <w:color w:val="000000"/>
          <w:sz w:val="28"/>
        </w:rPr>
        <w:t>have got (I’ve got ... Have you got ...?);</w:t>
      </w:r>
    </w:p>
    <w:p w14:paraId="12C7BEF6">
      <w:pPr>
        <w:pStyle w:val="23"/>
        <w:numPr>
          <w:ilvl w:val="0"/>
          <w:numId w:val="16"/>
        </w:numPr>
        <w:spacing w:after="0" w:line="264" w:lineRule="auto"/>
        <w:jc w:val="both"/>
      </w:pPr>
      <w:r>
        <w:rPr>
          <w:rFonts w:ascii="Times New Roman" w:hAnsi="Times New Roman"/>
          <w:color w:val="000000"/>
          <w:sz w:val="28"/>
        </w:rPr>
        <w:t xml:space="preserve">распознавать и употреблять в устной и письменной речи модальный глагол </w:t>
      </w:r>
      <w:r>
        <w:rPr>
          <w:rFonts w:ascii="Times New Roman" w:hAnsi="Times New Roman"/>
          <w:i/>
          <w:color w:val="000000"/>
          <w:sz w:val="28"/>
        </w:rPr>
        <w:t>сan/can’t</w:t>
      </w:r>
      <w:r>
        <w:rPr>
          <w:rFonts w:ascii="Times New Roman" w:hAnsi="Times New Roman"/>
          <w:color w:val="000000"/>
          <w:sz w:val="28"/>
        </w:rPr>
        <w:t xml:space="preserve"> для выражения умения </w:t>
      </w:r>
      <w:r>
        <w:rPr>
          <w:rFonts w:ascii="Times New Roman" w:hAnsi="Times New Roman"/>
          <w:i/>
          <w:color w:val="000000"/>
          <w:sz w:val="28"/>
        </w:rPr>
        <w:t>(I can ride a bike.)</w:t>
      </w:r>
      <w:r>
        <w:rPr>
          <w:rFonts w:ascii="Times New Roman" w:hAnsi="Times New Roman"/>
          <w:color w:val="000000"/>
          <w:sz w:val="28"/>
        </w:rPr>
        <w:t xml:space="preserve"> и отсутствия умения </w:t>
      </w:r>
      <w:r>
        <w:rPr>
          <w:rFonts w:ascii="Times New Roman" w:hAnsi="Times New Roman"/>
          <w:i/>
          <w:color w:val="000000"/>
          <w:sz w:val="28"/>
        </w:rPr>
        <w:t>(I can’t ride a bike.); can</w:t>
      </w:r>
      <w:r>
        <w:rPr>
          <w:rFonts w:ascii="Times New Roman" w:hAnsi="Times New Roman"/>
          <w:color w:val="000000"/>
          <w:sz w:val="28"/>
        </w:rPr>
        <w:t xml:space="preserve"> для получения разрешения </w:t>
      </w:r>
      <w:r>
        <w:rPr>
          <w:rFonts w:ascii="Times New Roman" w:hAnsi="Times New Roman"/>
          <w:i/>
          <w:color w:val="000000"/>
          <w:sz w:val="28"/>
        </w:rPr>
        <w:t>(Can I go out?);</w:t>
      </w:r>
    </w:p>
    <w:p w14:paraId="1246CC00">
      <w:pPr>
        <w:pStyle w:val="23"/>
        <w:numPr>
          <w:ilvl w:val="0"/>
          <w:numId w:val="16"/>
        </w:numPr>
        <w:spacing w:after="0" w:line="264" w:lineRule="auto"/>
        <w:jc w:val="both"/>
      </w:pPr>
      <w:r>
        <w:rPr>
          <w:rFonts w:ascii="Times New Roman" w:hAnsi="Times New Roman"/>
          <w:color w:val="000000"/>
          <w:sz w:val="28"/>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14:paraId="7FF490E2">
      <w:pPr>
        <w:pStyle w:val="23"/>
        <w:numPr>
          <w:ilvl w:val="0"/>
          <w:numId w:val="16"/>
        </w:numPr>
        <w:spacing w:after="0" w:line="264" w:lineRule="auto"/>
        <w:jc w:val="both"/>
      </w:pPr>
      <w:r>
        <w:rPr>
          <w:rFonts w:ascii="Times New Roman" w:hAnsi="Times New Roman"/>
          <w:color w:val="000000"/>
          <w:sz w:val="28"/>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 pen</w:t>
      </w:r>
      <w:r>
        <w:rPr>
          <w:rFonts w:ascii="Times New Roman" w:hAnsi="Times New Roman"/>
          <w:color w:val="000000"/>
          <w:sz w:val="28"/>
        </w:rPr>
        <w:t xml:space="preserve"> – </w:t>
      </w:r>
      <w:r>
        <w:rPr>
          <w:rFonts w:ascii="Times New Roman" w:hAnsi="Times New Roman"/>
          <w:i/>
          <w:color w:val="000000"/>
          <w:sz w:val="28"/>
        </w:rPr>
        <w:t>pens; a man – men</w:t>
      </w:r>
      <w:r>
        <w:rPr>
          <w:rFonts w:ascii="Times New Roman" w:hAnsi="Times New Roman"/>
          <w:color w:val="000000"/>
          <w:sz w:val="28"/>
        </w:rPr>
        <w:t>;</w:t>
      </w:r>
    </w:p>
    <w:p w14:paraId="42A93E86">
      <w:pPr>
        <w:pStyle w:val="23"/>
        <w:numPr>
          <w:ilvl w:val="0"/>
          <w:numId w:val="16"/>
        </w:numPr>
        <w:spacing w:after="0" w:line="264" w:lineRule="auto"/>
        <w:jc w:val="both"/>
      </w:pPr>
      <w:r>
        <w:rPr>
          <w:rFonts w:ascii="Times New Roman" w:hAnsi="Times New Roman"/>
          <w:color w:val="000000"/>
          <w:sz w:val="28"/>
        </w:rPr>
        <w:t>распознавать и употреблять в устной и письменной речи личные и притяжательные местоимения;</w:t>
      </w:r>
    </w:p>
    <w:p w14:paraId="1379E6D6">
      <w:pPr>
        <w:pStyle w:val="23"/>
        <w:numPr>
          <w:ilvl w:val="0"/>
          <w:numId w:val="16"/>
        </w:numPr>
        <w:spacing w:after="0" w:line="264" w:lineRule="auto"/>
        <w:jc w:val="both"/>
      </w:pPr>
      <w:r>
        <w:rPr>
          <w:rFonts w:ascii="Times New Roman" w:hAnsi="Times New Roman"/>
          <w:color w:val="000000"/>
          <w:sz w:val="28"/>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 – these</w:t>
      </w:r>
      <w:r>
        <w:rPr>
          <w:rFonts w:ascii="Times New Roman" w:hAnsi="Times New Roman"/>
          <w:color w:val="000000"/>
          <w:sz w:val="28"/>
        </w:rPr>
        <w:t>;</w:t>
      </w:r>
    </w:p>
    <w:p w14:paraId="71004EA8">
      <w:pPr>
        <w:pStyle w:val="23"/>
        <w:numPr>
          <w:ilvl w:val="0"/>
          <w:numId w:val="16"/>
        </w:numPr>
        <w:spacing w:after="0" w:line="264" w:lineRule="auto"/>
        <w:jc w:val="both"/>
      </w:pPr>
      <w:r>
        <w:rPr>
          <w:rFonts w:ascii="Times New Roman" w:hAnsi="Times New Roman"/>
          <w:color w:val="000000"/>
          <w:sz w:val="28"/>
        </w:rPr>
        <w:t>распознавать и употреблять в устной и письменной речи количественные числительные (1–12);</w:t>
      </w:r>
    </w:p>
    <w:p w14:paraId="225F6E99">
      <w:pPr>
        <w:pStyle w:val="23"/>
        <w:numPr>
          <w:ilvl w:val="0"/>
          <w:numId w:val="16"/>
        </w:numPr>
        <w:spacing w:after="0" w:line="264" w:lineRule="auto"/>
        <w:jc w:val="both"/>
      </w:pPr>
      <w:r>
        <w:rPr>
          <w:rFonts w:ascii="Times New Roman" w:hAnsi="Times New Roman"/>
          <w:color w:val="000000"/>
          <w:sz w:val="28"/>
        </w:rPr>
        <w:t xml:space="preserve">распознавать и употреблять в устной и письменной речи вопросительные слова </w:t>
      </w:r>
      <w:r>
        <w:rPr>
          <w:rFonts w:ascii="Times New Roman" w:hAnsi="Times New Roman"/>
          <w:i/>
          <w:color w:val="000000"/>
          <w:sz w:val="28"/>
        </w:rPr>
        <w:t>who, what, how, where, how many</w:t>
      </w:r>
      <w:r>
        <w:rPr>
          <w:rFonts w:ascii="Times New Roman" w:hAnsi="Times New Roman"/>
          <w:color w:val="000000"/>
          <w:sz w:val="28"/>
        </w:rPr>
        <w:t>;</w:t>
      </w:r>
    </w:p>
    <w:p w14:paraId="02846A90">
      <w:pPr>
        <w:pStyle w:val="23"/>
        <w:numPr>
          <w:ilvl w:val="0"/>
          <w:numId w:val="16"/>
        </w:numPr>
        <w:spacing w:after="0" w:line="264" w:lineRule="auto"/>
        <w:jc w:val="both"/>
      </w:pPr>
      <w:r>
        <w:rPr>
          <w:rFonts w:ascii="Times New Roman" w:hAnsi="Times New Roman"/>
          <w:color w:val="000000"/>
          <w:sz w:val="28"/>
        </w:rPr>
        <w:t xml:space="preserve">распознавать и употреблять в устной и письменной речи предлоги места </w:t>
      </w:r>
      <w:r>
        <w:rPr>
          <w:rFonts w:ascii="Times New Roman" w:hAnsi="Times New Roman"/>
          <w:i/>
          <w:color w:val="000000"/>
          <w:sz w:val="28"/>
        </w:rPr>
        <w:t>on, in, near, under</w:t>
      </w:r>
      <w:r>
        <w:rPr>
          <w:rFonts w:ascii="Times New Roman" w:hAnsi="Times New Roman"/>
          <w:color w:val="000000"/>
          <w:sz w:val="28"/>
        </w:rPr>
        <w:t>;</w:t>
      </w:r>
    </w:p>
    <w:p w14:paraId="2B2395C2">
      <w:pPr>
        <w:pStyle w:val="23"/>
        <w:numPr>
          <w:ilvl w:val="0"/>
          <w:numId w:val="16"/>
        </w:numPr>
        <w:spacing w:after="0" w:line="264" w:lineRule="auto"/>
        <w:jc w:val="both"/>
      </w:pPr>
      <w:r>
        <w:rPr>
          <w:rFonts w:ascii="Times New Roman" w:hAnsi="Times New Roman"/>
          <w:color w:val="000000"/>
          <w:sz w:val="28"/>
        </w:rPr>
        <w:t xml:space="preserve">распознавать и употреблять в устной и письменной речи союзы </w:t>
      </w:r>
      <w:r>
        <w:rPr>
          <w:rFonts w:ascii="Times New Roman" w:hAnsi="Times New Roman"/>
          <w:i/>
          <w:color w:val="000000"/>
          <w:sz w:val="28"/>
        </w:rPr>
        <w:t>and</w:t>
      </w:r>
      <w:r>
        <w:rPr>
          <w:rFonts w:ascii="Times New Roman" w:hAnsi="Times New Roman"/>
          <w:color w:val="000000"/>
          <w:sz w:val="28"/>
        </w:rPr>
        <w:t xml:space="preserve"> и </w:t>
      </w:r>
      <w:r>
        <w:rPr>
          <w:rFonts w:ascii="Times New Roman" w:hAnsi="Times New Roman"/>
          <w:i/>
          <w:color w:val="000000"/>
          <w:sz w:val="28"/>
        </w:rPr>
        <w:t>but</w:t>
      </w:r>
      <w:r>
        <w:rPr>
          <w:rFonts w:ascii="Times New Roman" w:hAnsi="Times New Roman"/>
          <w:color w:val="000000"/>
          <w:sz w:val="28"/>
        </w:rPr>
        <w:t xml:space="preserve"> (при однородных членах).</w:t>
      </w:r>
    </w:p>
    <w:p w14:paraId="2C4FEFC9">
      <w:pPr>
        <w:pStyle w:val="23"/>
        <w:numPr>
          <w:ilvl w:val="0"/>
          <w:numId w:val="16"/>
        </w:numPr>
        <w:spacing w:after="0" w:line="264" w:lineRule="auto"/>
        <w:jc w:val="both"/>
      </w:pPr>
      <w:r>
        <w:rPr>
          <w:rFonts w:ascii="Times New Roman" w:hAnsi="Times New Roman"/>
          <w:b/>
          <w:color w:val="000000"/>
          <w:sz w:val="28"/>
        </w:rPr>
        <w:t>Социокультурные знания и умения</w:t>
      </w:r>
      <w:r>
        <w:rPr>
          <w:rFonts w:ascii="Times New Roman" w:hAnsi="Times New Roman"/>
          <w:color w:val="000000"/>
          <w:sz w:val="28"/>
        </w:rPr>
        <w:t>:</w:t>
      </w:r>
    </w:p>
    <w:p w14:paraId="252408AE">
      <w:pPr>
        <w:pStyle w:val="23"/>
        <w:numPr>
          <w:ilvl w:val="0"/>
          <w:numId w:val="16"/>
        </w:numPr>
        <w:spacing w:after="0" w:line="264" w:lineRule="auto"/>
        <w:jc w:val="both"/>
      </w:pPr>
      <w:r>
        <w:rPr>
          <w:rFonts w:ascii="Times New Roman" w:hAnsi="Times New Roman"/>
          <w:color w:val="000000"/>
          <w:sz w:val="28"/>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3C34C359">
      <w:pPr>
        <w:pStyle w:val="23"/>
        <w:numPr>
          <w:ilvl w:val="0"/>
          <w:numId w:val="16"/>
        </w:numPr>
      </w:pPr>
      <w:r>
        <w:rPr>
          <w:rFonts w:ascii="Times New Roman" w:hAnsi="Times New Roman"/>
          <w:color w:val="000000"/>
          <w:sz w:val="28"/>
        </w:rPr>
        <w:t>знать названия родной страны и страны/стран изучаемого языка и их столиц.</w:t>
      </w:r>
    </w:p>
    <w:p w14:paraId="35AA2366">
      <w:pPr>
        <w:pStyle w:val="23"/>
        <w:ind w:left="927" w:firstLine="0"/>
        <w:rPr>
          <w:rFonts w:ascii="Times New Roman" w:hAnsi="Times New Roman"/>
          <w:color w:val="000000"/>
          <w:sz w:val="28"/>
        </w:rPr>
      </w:pPr>
    </w:p>
    <w:p w14:paraId="5746554C">
      <w:pPr>
        <w:pStyle w:val="23"/>
        <w:ind w:left="927" w:firstLine="0"/>
        <w:rPr>
          <w:rFonts w:ascii="Times New Roman" w:hAnsi="Times New Roman"/>
          <w:color w:val="000000"/>
          <w:sz w:val="28"/>
        </w:rPr>
      </w:pPr>
    </w:p>
    <w:p w14:paraId="44C3E081">
      <w:pPr>
        <w:spacing w:after="0"/>
        <w:rPr>
          <w:rFonts w:ascii="Times New Roman" w:hAnsi="Times New Roman"/>
          <w:color w:val="000000"/>
          <w:sz w:val="28"/>
        </w:rPr>
      </w:pPr>
    </w:p>
    <w:p w14:paraId="0A8B3D88">
      <w:pPr>
        <w:spacing w:after="0"/>
        <w:rPr>
          <w:rFonts w:ascii="Times New Roman" w:hAnsi="Times New Roman"/>
          <w:color w:val="000000"/>
          <w:sz w:val="28"/>
        </w:rPr>
      </w:pPr>
    </w:p>
    <w:p w14:paraId="0CBB6E3E">
      <w:pPr>
        <w:spacing w:after="0"/>
        <w:rPr>
          <w:rFonts w:ascii="Times New Roman" w:hAnsi="Times New Roman"/>
          <w:color w:val="000000"/>
          <w:sz w:val="28"/>
        </w:rPr>
      </w:pPr>
    </w:p>
    <w:p w14:paraId="4721DB72">
      <w:pPr>
        <w:spacing w:after="0"/>
        <w:rPr>
          <w:rFonts w:ascii="Times New Roman" w:hAnsi="Times New Roman"/>
          <w:color w:val="000000"/>
          <w:sz w:val="28"/>
        </w:rPr>
      </w:pPr>
    </w:p>
    <w:p w14:paraId="5D757F4A">
      <w:pPr>
        <w:spacing w:after="0"/>
        <w:rPr>
          <w:rFonts w:ascii="Times New Roman" w:hAnsi="Times New Roman"/>
          <w:color w:val="000000"/>
          <w:sz w:val="28"/>
        </w:rPr>
      </w:pPr>
    </w:p>
    <w:p w14:paraId="4729A6A2">
      <w:pPr>
        <w:spacing w:after="0"/>
        <w:rPr>
          <w:rFonts w:ascii="Times New Roman" w:hAnsi="Times New Roman"/>
          <w:color w:val="000000"/>
          <w:sz w:val="28"/>
        </w:rPr>
      </w:pPr>
    </w:p>
    <w:p w14:paraId="7153FC2A">
      <w:pPr>
        <w:spacing w:after="0"/>
        <w:rPr>
          <w:rFonts w:ascii="Times New Roman" w:hAnsi="Times New Roman"/>
          <w:color w:val="000000"/>
          <w:sz w:val="28"/>
        </w:rPr>
      </w:pPr>
    </w:p>
    <w:p w14:paraId="7BAA680B">
      <w:pPr>
        <w:spacing w:after="0"/>
        <w:rPr>
          <w:rFonts w:ascii="Times New Roman" w:hAnsi="Times New Roman"/>
          <w:color w:val="000000"/>
          <w:sz w:val="28"/>
        </w:rPr>
      </w:pPr>
    </w:p>
    <w:p w14:paraId="744ADCB1">
      <w:pPr>
        <w:spacing w:after="0"/>
        <w:rPr>
          <w:rFonts w:ascii="Times New Roman" w:hAnsi="Times New Roman"/>
          <w:color w:val="000000"/>
          <w:sz w:val="28"/>
        </w:rPr>
      </w:pPr>
    </w:p>
    <w:p w14:paraId="12209F90">
      <w:pPr>
        <w:spacing w:after="0"/>
        <w:rPr>
          <w:rFonts w:ascii="Times New Roman" w:hAnsi="Times New Roman"/>
          <w:color w:val="000000"/>
          <w:sz w:val="28"/>
        </w:rPr>
      </w:pPr>
    </w:p>
    <w:p w14:paraId="2CBFA892">
      <w:pPr>
        <w:spacing w:after="0"/>
        <w:rPr>
          <w:rFonts w:ascii="Times New Roman" w:hAnsi="Times New Roman"/>
          <w:color w:val="000000"/>
          <w:sz w:val="28"/>
        </w:rPr>
      </w:pPr>
    </w:p>
    <w:p w14:paraId="35BF7CF6">
      <w:pPr>
        <w:spacing w:after="0"/>
        <w:rPr>
          <w:rFonts w:ascii="Times New Roman" w:hAnsi="Times New Roman"/>
          <w:color w:val="000000"/>
          <w:sz w:val="28"/>
        </w:rPr>
      </w:pPr>
    </w:p>
    <w:p w14:paraId="61F8354B">
      <w:pPr>
        <w:spacing w:after="0"/>
        <w:rPr>
          <w:rFonts w:ascii="Times New Roman" w:hAnsi="Times New Roman"/>
          <w:color w:val="000000"/>
          <w:sz w:val="28"/>
        </w:rPr>
      </w:pPr>
    </w:p>
    <w:p w14:paraId="2D6F10A8">
      <w:pPr>
        <w:spacing w:after="0"/>
        <w:rPr>
          <w:rFonts w:ascii="Times New Roman" w:hAnsi="Times New Roman"/>
          <w:color w:val="000000"/>
          <w:sz w:val="28"/>
        </w:rPr>
      </w:pPr>
    </w:p>
    <w:p w14:paraId="4B340CCA">
      <w:pPr>
        <w:spacing w:after="0"/>
        <w:rPr>
          <w:rFonts w:ascii="Times New Roman" w:hAnsi="Times New Roman"/>
          <w:color w:val="000000"/>
          <w:sz w:val="28"/>
        </w:rPr>
      </w:pPr>
    </w:p>
    <w:p w14:paraId="4C2AD50A">
      <w:pPr>
        <w:spacing w:after="0"/>
        <w:rPr>
          <w:rFonts w:ascii="Times New Roman" w:hAnsi="Times New Roman"/>
          <w:color w:val="000000"/>
          <w:sz w:val="28"/>
        </w:rPr>
      </w:pPr>
    </w:p>
    <w:p w14:paraId="2DA20F7F">
      <w:pPr>
        <w:spacing w:after="0"/>
        <w:rPr>
          <w:rFonts w:ascii="Times New Roman" w:hAnsi="Times New Roman"/>
          <w:color w:val="000000"/>
          <w:sz w:val="28"/>
        </w:rPr>
      </w:pPr>
    </w:p>
    <w:p w14:paraId="0F7013E1">
      <w:pPr>
        <w:spacing w:after="0"/>
        <w:rPr>
          <w:rFonts w:ascii="Times New Roman" w:hAnsi="Times New Roman"/>
          <w:color w:val="000000"/>
          <w:sz w:val="28"/>
        </w:rPr>
      </w:pPr>
    </w:p>
    <w:p w14:paraId="39A403F3">
      <w:pPr>
        <w:spacing w:after="0"/>
        <w:rPr>
          <w:rFonts w:ascii="Times New Roman" w:hAnsi="Times New Roman"/>
          <w:color w:val="000000"/>
          <w:sz w:val="28"/>
        </w:rPr>
      </w:pPr>
    </w:p>
    <w:p w14:paraId="28654B19">
      <w:pPr>
        <w:spacing w:after="0"/>
        <w:rPr>
          <w:rFonts w:ascii="Times New Roman" w:hAnsi="Times New Roman"/>
          <w:color w:val="000000"/>
          <w:sz w:val="28"/>
        </w:rPr>
      </w:pPr>
    </w:p>
    <w:p w14:paraId="5E691248">
      <w:pPr>
        <w:spacing w:after="0"/>
        <w:rPr>
          <w:rFonts w:ascii="Times New Roman" w:hAnsi="Times New Roman"/>
          <w:color w:val="000000"/>
          <w:sz w:val="28"/>
        </w:rPr>
      </w:pPr>
    </w:p>
    <w:p w14:paraId="329B70C1">
      <w:pPr>
        <w:spacing w:after="0"/>
        <w:rPr>
          <w:rFonts w:ascii="Times New Roman" w:hAnsi="Times New Roman"/>
          <w:color w:val="000000"/>
          <w:sz w:val="28"/>
        </w:rPr>
      </w:pPr>
    </w:p>
    <w:p w14:paraId="0231688F">
      <w:pPr>
        <w:spacing w:after="0"/>
        <w:rPr>
          <w:rFonts w:ascii="Times New Roman" w:hAnsi="Times New Roman"/>
          <w:color w:val="000000"/>
          <w:sz w:val="28"/>
        </w:rPr>
      </w:pPr>
    </w:p>
    <w:p w14:paraId="2CD861C1">
      <w:pPr>
        <w:spacing w:after="0"/>
        <w:rPr>
          <w:rFonts w:ascii="Times New Roman" w:hAnsi="Times New Roman"/>
          <w:color w:val="000000"/>
          <w:sz w:val="28"/>
        </w:rPr>
      </w:pPr>
    </w:p>
    <w:p w14:paraId="7D6935E6">
      <w:pPr>
        <w:spacing w:after="0"/>
        <w:rPr>
          <w:rFonts w:ascii="Times New Roman" w:hAnsi="Times New Roman"/>
          <w:color w:val="000000"/>
          <w:sz w:val="28"/>
        </w:rPr>
      </w:pPr>
    </w:p>
    <w:p w14:paraId="73CDFB37">
      <w:pPr>
        <w:spacing w:after="0"/>
        <w:rPr>
          <w:rFonts w:ascii="Times New Roman" w:hAnsi="Times New Roman"/>
          <w:color w:val="000000"/>
          <w:sz w:val="28"/>
        </w:rPr>
      </w:pPr>
    </w:p>
    <w:p w14:paraId="679EC972">
      <w:pPr>
        <w:spacing w:after="0"/>
        <w:rPr>
          <w:rFonts w:ascii="Times New Roman" w:hAnsi="Times New Roman"/>
          <w:color w:val="000000"/>
          <w:sz w:val="28"/>
        </w:rPr>
      </w:pPr>
    </w:p>
    <w:p w14:paraId="3EF5D909">
      <w:pPr>
        <w:spacing w:after="0"/>
        <w:rPr>
          <w:rFonts w:ascii="Times New Roman" w:hAnsi="Times New Roman"/>
          <w:color w:val="000000"/>
          <w:sz w:val="28"/>
        </w:rPr>
      </w:pPr>
    </w:p>
    <w:p w14:paraId="28CA6D60">
      <w:pPr>
        <w:spacing w:after="0"/>
        <w:rPr>
          <w:rFonts w:ascii="Times New Roman" w:hAnsi="Times New Roman"/>
          <w:color w:val="000000"/>
          <w:sz w:val="28"/>
        </w:rPr>
      </w:pPr>
    </w:p>
    <w:p w14:paraId="285B3A09">
      <w:pPr>
        <w:spacing w:after="0"/>
        <w:jc w:val="center"/>
      </w:pPr>
      <w:r>
        <w:rPr>
          <w:rFonts w:ascii="Times New Roman" w:hAnsi="Times New Roman"/>
          <w:b/>
          <w:color w:val="000000"/>
          <w:sz w:val="28"/>
        </w:rPr>
        <w:t>ТЕМАТИЧЕСКОЕ ПЛАНИРОВАНИЕ</w:t>
      </w:r>
    </w:p>
    <w:p w14:paraId="3F878184">
      <w:pPr>
        <w:spacing w:after="0"/>
        <w:ind w:left="120" w:firstLine="0"/>
      </w:pPr>
    </w:p>
    <w:tbl>
      <w:tblPr>
        <w:tblStyle w:val="8"/>
        <w:tblW w:w="0" w:type="auto"/>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627"/>
        <w:gridCol w:w="2542"/>
        <w:gridCol w:w="853"/>
        <w:gridCol w:w="1635"/>
        <w:gridCol w:w="1695"/>
        <w:gridCol w:w="2494"/>
      </w:tblGrid>
      <w:tr w14:paraId="237E8E5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627" w:type="dxa"/>
            <w:vMerge w:val="restart"/>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78C7D38">
            <w:pPr>
              <w:spacing w:after="0"/>
              <w:ind w:left="135" w:firstLine="0"/>
            </w:pPr>
            <w:r>
              <w:rPr>
                <w:rFonts w:ascii="Times New Roman" w:hAnsi="Times New Roman"/>
                <w:b/>
                <w:color w:val="000000"/>
                <w:sz w:val="24"/>
              </w:rPr>
              <w:t xml:space="preserve">№ п/п </w:t>
            </w:r>
          </w:p>
          <w:p w14:paraId="09542075">
            <w:pPr>
              <w:spacing w:after="0"/>
              <w:ind w:left="135" w:firstLine="0"/>
            </w:pPr>
          </w:p>
        </w:tc>
        <w:tc>
          <w:tcPr>
            <w:tcW w:w="2542" w:type="dxa"/>
            <w:vMerge w:val="restart"/>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D30A5D3">
            <w:pPr>
              <w:spacing w:after="0"/>
              <w:ind w:left="135" w:firstLine="0"/>
            </w:pPr>
            <w:r>
              <w:rPr>
                <w:rFonts w:ascii="Times New Roman" w:hAnsi="Times New Roman"/>
                <w:b/>
                <w:color w:val="000000"/>
                <w:sz w:val="24"/>
              </w:rPr>
              <w:t xml:space="preserve">Наименование разделов и тем программы </w:t>
            </w:r>
          </w:p>
          <w:p w14:paraId="20189E5D">
            <w:pPr>
              <w:spacing w:after="0"/>
              <w:ind w:left="135" w:firstLine="0"/>
            </w:pPr>
          </w:p>
        </w:tc>
        <w:tc>
          <w:tcPr>
            <w:tcW w:w="4183" w:type="dxa"/>
            <w:gridSpan w:val="3"/>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CA35F7E">
            <w:pPr>
              <w:spacing w:after="0"/>
            </w:pPr>
            <w:r>
              <w:rPr>
                <w:rFonts w:ascii="Times New Roman" w:hAnsi="Times New Roman"/>
                <w:b/>
                <w:color w:val="000000"/>
                <w:sz w:val="24"/>
              </w:rPr>
              <w:t>Количество часов</w:t>
            </w:r>
          </w:p>
        </w:tc>
        <w:tc>
          <w:tcPr>
            <w:tcW w:w="2494" w:type="dxa"/>
            <w:vMerge w:val="restart"/>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037638D">
            <w:pPr>
              <w:spacing w:after="0"/>
              <w:ind w:left="135" w:firstLine="0"/>
            </w:pPr>
            <w:r>
              <w:rPr>
                <w:rFonts w:ascii="Times New Roman" w:hAnsi="Times New Roman"/>
                <w:b/>
                <w:color w:val="000000"/>
                <w:sz w:val="24"/>
              </w:rPr>
              <w:t xml:space="preserve">Электронные (цифровые) образовательные ресурсы </w:t>
            </w:r>
          </w:p>
          <w:p w14:paraId="25D5254C">
            <w:pPr>
              <w:spacing w:after="0"/>
              <w:ind w:left="135" w:firstLine="0"/>
            </w:pPr>
          </w:p>
        </w:tc>
      </w:tr>
      <w:tr w14:paraId="4828E22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627" w:type="dxa"/>
            <w:vMerge w:val="continue"/>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903C9CB"/>
        </w:tc>
        <w:tc>
          <w:tcPr>
            <w:tcW w:w="2542" w:type="dxa"/>
            <w:vMerge w:val="continue"/>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87C8C96"/>
        </w:tc>
        <w:tc>
          <w:tcPr>
            <w:tcW w:w="85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F5AE3DF">
            <w:pPr>
              <w:spacing w:after="0"/>
              <w:ind w:left="135" w:firstLine="0"/>
            </w:pPr>
            <w:r>
              <w:rPr>
                <w:rFonts w:ascii="Times New Roman" w:hAnsi="Times New Roman"/>
                <w:b/>
                <w:color w:val="000000"/>
                <w:sz w:val="24"/>
              </w:rPr>
              <w:t xml:space="preserve">Всего </w:t>
            </w:r>
          </w:p>
          <w:p w14:paraId="6C630CC2">
            <w:pPr>
              <w:spacing w:after="0"/>
              <w:ind w:left="135" w:firstLine="0"/>
            </w:pPr>
          </w:p>
        </w:tc>
        <w:tc>
          <w:tcPr>
            <w:tcW w:w="163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C35E77B">
            <w:pPr>
              <w:spacing w:after="0"/>
              <w:ind w:left="135" w:firstLine="0"/>
            </w:pPr>
            <w:r>
              <w:rPr>
                <w:rFonts w:ascii="Times New Roman" w:hAnsi="Times New Roman"/>
                <w:b/>
                <w:color w:val="000000"/>
                <w:sz w:val="24"/>
              </w:rPr>
              <w:t xml:space="preserve">Контрольные работы </w:t>
            </w:r>
          </w:p>
          <w:p w14:paraId="5ECE9C7B">
            <w:pPr>
              <w:spacing w:after="0"/>
              <w:ind w:left="135" w:firstLine="0"/>
            </w:pPr>
          </w:p>
        </w:tc>
        <w:tc>
          <w:tcPr>
            <w:tcW w:w="169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202E8CA">
            <w:pPr>
              <w:spacing w:after="0"/>
              <w:ind w:left="135" w:firstLine="0"/>
            </w:pPr>
            <w:r>
              <w:rPr>
                <w:rFonts w:ascii="Times New Roman" w:hAnsi="Times New Roman"/>
                <w:b/>
                <w:color w:val="000000"/>
                <w:sz w:val="24"/>
              </w:rPr>
              <w:t xml:space="preserve">Практические работы </w:t>
            </w:r>
          </w:p>
          <w:p w14:paraId="043644F5">
            <w:pPr>
              <w:spacing w:after="0"/>
              <w:ind w:left="135" w:firstLine="0"/>
            </w:pPr>
          </w:p>
        </w:tc>
        <w:tc>
          <w:tcPr>
            <w:tcW w:w="2494" w:type="dxa"/>
            <w:vMerge w:val="continue"/>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49244CD"/>
        </w:tc>
      </w:tr>
      <w:tr w14:paraId="05DF411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9846" w:type="dxa"/>
            <w:gridSpan w:val="6"/>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EAE8593">
            <w:pPr>
              <w:spacing w:after="0"/>
              <w:ind w:left="135" w:firstLine="0"/>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14:paraId="7A82EDC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627"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A1487D2">
            <w:pPr>
              <w:spacing w:after="0"/>
            </w:pPr>
            <w:r>
              <w:rPr>
                <w:rFonts w:ascii="Times New Roman" w:hAnsi="Times New Roman"/>
                <w:color w:val="000000"/>
                <w:sz w:val="24"/>
              </w:rPr>
              <w:t>1.1</w:t>
            </w:r>
          </w:p>
        </w:tc>
        <w:tc>
          <w:tcPr>
            <w:tcW w:w="2542"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3E58340">
            <w:pPr>
              <w:spacing w:after="0"/>
              <w:ind w:left="135" w:firstLine="0"/>
            </w:pPr>
            <w:r>
              <w:rPr>
                <w:rFonts w:ascii="Times New Roman" w:hAnsi="Times New Roman"/>
                <w:color w:val="000000"/>
                <w:sz w:val="24"/>
              </w:rPr>
              <w:t>Приветствие\знакомство</w:t>
            </w:r>
          </w:p>
        </w:tc>
        <w:tc>
          <w:tcPr>
            <w:tcW w:w="85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B797DE2">
            <w:pPr>
              <w:spacing w:after="0"/>
              <w:ind w:left="135" w:firstLine="0"/>
              <w:jc w:val="center"/>
            </w:pPr>
            <w:r>
              <w:rPr>
                <w:rFonts w:ascii="Times New Roman" w:hAnsi="Times New Roman"/>
                <w:color w:val="000000"/>
                <w:sz w:val="24"/>
              </w:rPr>
              <w:t xml:space="preserve"> 3 </w:t>
            </w:r>
          </w:p>
        </w:tc>
        <w:tc>
          <w:tcPr>
            <w:tcW w:w="163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81BCB1C">
            <w:pPr>
              <w:spacing w:after="0"/>
              <w:ind w:left="135" w:firstLine="0"/>
              <w:jc w:val="center"/>
            </w:pPr>
          </w:p>
        </w:tc>
        <w:tc>
          <w:tcPr>
            <w:tcW w:w="169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2ED58F1">
            <w:pPr>
              <w:spacing w:after="0"/>
              <w:ind w:left="135" w:firstLine="0"/>
              <w:jc w:val="center"/>
            </w:pPr>
          </w:p>
        </w:tc>
        <w:tc>
          <w:tcPr>
            <w:tcW w:w="24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5E54E11">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7E8126B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627"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8D8FEBD">
            <w:pPr>
              <w:spacing w:after="0"/>
            </w:pPr>
            <w:r>
              <w:rPr>
                <w:rFonts w:ascii="Times New Roman" w:hAnsi="Times New Roman"/>
                <w:color w:val="000000"/>
                <w:sz w:val="24"/>
              </w:rPr>
              <w:t>1.2</w:t>
            </w:r>
          </w:p>
        </w:tc>
        <w:tc>
          <w:tcPr>
            <w:tcW w:w="2542"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C591C65">
            <w:pPr>
              <w:spacing w:after="0"/>
              <w:ind w:left="135" w:firstLine="0"/>
            </w:pPr>
            <w:r>
              <w:rPr>
                <w:rFonts w:ascii="Times New Roman" w:hAnsi="Times New Roman"/>
                <w:color w:val="000000"/>
                <w:sz w:val="24"/>
              </w:rPr>
              <w:t>Моя семья</w:t>
            </w:r>
          </w:p>
        </w:tc>
        <w:tc>
          <w:tcPr>
            <w:tcW w:w="85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BABE20B">
            <w:pPr>
              <w:spacing w:after="0"/>
              <w:ind w:left="135" w:firstLine="0"/>
              <w:jc w:val="center"/>
            </w:pPr>
            <w:r>
              <w:rPr>
                <w:rFonts w:ascii="Times New Roman" w:hAnsi="Times New Roman"/>
                <w:color w:val="000000"/>
                <w:sz w:val="24"/>
              </w:rPr>
              <w:t xml:space="preserve"> 13 </w:t>
            </w:r>
          </w:p>
        </w:tc>
        <w:tc>
          <w:tcPr>
            <w:tcW w:w="163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26468FC">
            <w:pPr>
              <w:spacing w:after="0"/>
              <w:ind w:left="135" w:firstLine="0"/>
              <w:jc w:val="center"/>
            </w:pPr>
          </w:p>
        </w:tc>
        <w:tc>
          <w:tcPr>
            <w:tcW w:w="169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81DC578">
            <w:pPr>
              <w:spacing w:after="0"/>
              <w:ind w:left="135" w:firstLine="0"/>
              <w:jc w:val="center"/>
            </w:pPr>
          </w:p>
        </w:tc>
        <w:tc>
          <w:tcPr>
            <w:tcW w:w="24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EC2AB7C">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23345AA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627"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0A2798F">
            <w:pPr>
              <w:spacing w:after="0"/>
            </w:pPr>
            <w:r>
              <w:rPr>
                <w:rFonts w:ascii="Times New Roman" w:hAnsi="Times New Roman"/>
                <w:color w:val="000000"/>
                <w:sz w:val="24"/>
              </w:rPr>
              <w:t>1.3</w:t>
            </w:r>
          </w:p>
        </w:tc>
        <w:tc>
          <w:tcPr>
            <w:tcW w:w="2542"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7F22EB5">
            <w:pPr>
              <w:spacing w:after="0"/>
              <w:ind w:left="135" w:firstLine="0"/>
            </w:pPr>
            <w:r>
              <w:rPr>
                <w:rFonts w:ascii="Times New Roman" w:hAnsi="Times New Roman"/>
                <w:color w:val="000000"/>
                <w:sz w:val="24"/>
              </w:rPr>
              <w:t>Мой день рождения</w:t>
            </w:r>
          </w:p>
        </w:tc>
        <w:tc>
          <w:tcPr>
            <w:tcW w:w="85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DD0CE40">
            <w:pPr>
              <w:spacing w:after="0"/>
              <w:ind w:left="135" w:firstLine="0"/>
              <w:jc w:val="center"/>
            </w:pPr>
            <w:r>
              <w:rPr>
                <w:rFonts w:ascii="Times New Roman" w:hAnsi="Times New Roman"/>
                <w:color w:val="000000"/>
                <w:sz w:val="24"/>
              </w:rPr>
              <w:t xml:space="preserve"> 4 </w:t>
            </w:r>
          </w:p>
        </w:tc>
        <w:tc>
          <w:tcPr>
            <w:tcW w:w="163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8DBBDCB">
            <w:pPr>
              <w:spacing w:after="0"/>
              <w:ind w:left="135" w:firstLine="0"/>
              <w:jc w:val="center"/>
            </w:pPr>
          </w:p>
        </w:tc>
        <w:tc>
          <w:tcPr>
            <w:tcW w:w="169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757ABC5">
            <w:pPr>
              <w:spacing w:after="0"/>
              <w:ind w:left="135" w:firstLine="0"/>
              <w:jc w:val="center"/>
            </w:pPr>
          </w:p>
        </w:tc>
        <w:tc>
          <w:tcPr>
            <w:tcW w:w="24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D43FCA6">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1B4A0E2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627"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5DB7D13">
            <w:pPr>
              <w:spacing w:after="0"/>
            </w:pPr>
            <w:r>
              <w:rPr>
                <w:rFonts w:ascii="Times New Roman" w:hAnsi="Times New Roman"/>
                <w:color w:val="000000"/>
                <w:sz w:val="24"/>
              </w:rPr>
              <w:t>1.4</w:t>
            </w:r>
          </w:p>
        </w:tc>
        <w:tc>
          <w:tcPr>
            <w:tcW w:w="2542"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8E2D4DA">
            <w:pPr>
              <w:spacing w:after="0"/>
              <w:ind w:left="135" w:firstLine="0"/>
            </w:pPr>
            <w:r>
              <w:rPr>
                <w:rFonts w:ascii="Times New Roman" w:hAnsi="Times New Roman"/>
                <w:color w:val="000000"/>
                <w:sz w:val="24"/>
              </w:rPr>
              <w:t>Моя любимая еда</w:t>
            </w:r>
          </w:p>
        </w:tc>
        <w:tc>
          <w:tcPr>
            <w:tcW w:w="85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2B7CF38">
            <w:pPr>
              <w:spacing w:after="0"/>
              <w:ind w:left="135" w:firstLine="0"/>
              <w:jc w:val="center"/>
            </w:pPr>
            <w:r>
              <w:rPr>
                <w:rFonts w:ascii="Times New Roman" w:hAnsi="Times New Roman"/>
                <w:color w:val="000000"/>
                <w:sz w:val="24"/>
              </w:rPr>
              <w:t xml:space="preserve"> 5 </w:t>
            </w:r>
          </w:p>
        </w:tc>
        <w:tc>
          <w:tcPr>
            <w:tcW w:w="163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17879DA">
            <w:pPr>
              <w:spacing w:after="0"/>
              <w:ind w:left="135" w:firstLine="0"/>
              <w:jc w:val="center"/>
            </w:pPr>
          </w:p>
        </w:tc>
        <w:tc>
          <w:tcPr>
            <w:tcW w:w="169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F26387B">
            <w:pPr>
              <w:spacing w:after="0"/>
              <w:ind w:left="135" w:firstLine="0"/>
              <w:jc w:val="center"/>
            </w:pPr>
          </w:p>
        </w:tc>
        <w:tc>
          <w:tcPr>
            <w:tcW w:w="24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6E00508">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66AC484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627"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456D291">
            <w:pPr>
              <w:spacing w:after="0"/>
            </w:pPr>
            <w:r>
              <w:rPr>
                <w:rFonts w:ascii="Times New Roman" w:hAnsi="Times New Roman"/>
                <w:color w:val="000000"/>
                <w:sz w:val="24"/>
              </w:rPr>
              <w:t>1.5</w:t>
            </w:r>
          </w:p>
        </w:tc>
        <w:tc>
          <w:tcPr>
            <w:tcW w:w="2542"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8F40BB8">
            <w:pPr>
              <w:spacing w:after="0"/>
              <w:ind w:left="135" w:firstLine="0"/>
            </w:pPr>
            <w:r>
              <w:rPr>
                <w:rFonts w:ascii="Times New Roman" w:hAnsi="Times New Roman"/>
                <w:color w:val="000000"/>
                <w:sz w:val="24"/>
              </w:rPr>
              <w:t>Обобщение и контроль</w:t>
            </w:r>
          </w:p>
        </w:tc>
        <w:tc>
          <w:tcPr>
            <w:tcW w:w="85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FA65819">
            <w:pPr>
              <w:spacing w:after="0"/>
              <w:ind w:left="135" w:firstLine="0"/>
              <w:jc w:val="center"/>
            </w:pPr>
            <w:r>
              <w:rPr>
                <w:rFonts w:ascii="Times New Roman" w:hAnsi="Times New Roman"/>
                <w:color w:val="000000"/>
                <w:sz w:val="24"/>
              </w:rPr>
              <w:t xml:space="preserve"> 2 </w:t>
            </w:r>
          </w:p>
        </w:tc>
        <w:tc>
          <w:tcPr>
            <w:tcW w:w="163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E9BED62">
            <w:pPr>
              <w:spacing w:after="0"/>
              <w:ind w:left="135" w:firstLine="0"/>
              <w:jc w:val="center"/>
            </w:pPr>
            <w:r>
              <w:rPr>
                <w:rFonts w:ascii="Times New Roman" w:hAnsi="Times New Roman"/>
                <w:color w:val="000000"/>
                <w:sz w:val="24"/>
              </w:rPr>
              <w:t xml:space="preserve"> 1 </w:t>
            </w:r>
          </w:p>
        </w:tc>
        <w:tc>
          <w:tcPr>
            <w:tcW w:w="169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53BE5D8">
            <w:pPr>
              <w:spacing w:after="0"/>
              <w:ind w:left="135" w:firstLine="0"/>
              <w:jc w:val="center"/>
            </w:pPr>
          </w:p>
        </w:tc>
        <w:tc>
          <w:tcPr>
            <w:tcW w:w="24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A4F14C9">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3A2022D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3169" w:type="dxa"/>
            <w:gridSpan w:val="2"/>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C81C5B1">
            <w:pPr>
              <w:spacing w:after="0"/>
              <w:ind w:left="135" w:firstLine="0"/>
            </w:pPr>
            <w:r>
              <w:rPr>
                <w:rFonts w:ascii="Times New Roman" w:hAnsi="Times New Roman"/>
                <w:color w:val="000000"/>
                <w:sz w:val="24"/>
              </w:rPr>
              <w:t>Итого по разделу</w:t>
            </w:r>
          </w:p>
        </w:tc>
        <w:tc>
          <w:tcPr>
            <w:tcW w:w="85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A54FD98">
            <w:pPr>
              <w:spacing w:after="0"/>
              <w:ind w:left="135" w:firstLine="0"/>
              <w:jc w:val="center"/>
            </w:pPr>
            <w:r>
              <w:rPr>
                <w:rFonts w:ascii="Times New Roman" w:hAnsi="Times New Roman"/>
                <w:color w:val="000000"/>
                <w:sz w:val="24"/>
              </w:rPr>
              <w:t xml:space="preserve"> 27 </w:t>
            </w:r>
          </w:p>
        </w:tc>
        <w:tc>
          <w:tcPr>
            <w:tcW w:w="5824" w:type="dxa"/>
            <w:gridSpan w:val="3"/>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99FB62A"/>
        </w:tc>
      </w:tr>
      <w:tr w14:paraId="0CE2C92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9846" w:type="dxa"/>
            <w:gridSpan w:val="6"/>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346BE6C">
            <w:pPr>
              <w:spacing w:after="0"/>
              <w:ind w:left="135" w:firstLine="0"/>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14:paraId="1397D74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627"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CDBB01C">
            <w:pPr>
              <w:spacing w:after="0"/>
            </w:pPr>
            <w:r>
              <w:rPr>
                <w:rFonts w:ascii="Times New Roman" w:hAnsi="Times New Roman"/>
                <w:color w:val="000000"/>
                <w:sz w:val="24"/>
              </w:rPr>
              <w:t>2.1</w:t>
            </w:r>
          </w:p>
        </w:tc>
        <w:tc>
          <w:tcPr>
            <w:tcW w:w="2542"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CE3A736">
            <w:pPr>
              <w:spacing w:after="0"/>
              <w:ind w:left="135" w:firstLine="0"/>
            </w:pPr>
            <w:r>
              <w:rPr>
                <w:rFonts w:ascii="Times New Roman" w:hAnsi="Times New Roman"/>
                <w:color w:val="000000"/>
                <w:sz w:val="24"/>
              </w:rPr>
              <w:t>Мой любимый цвет, игрушка</w:t>
            </w:r>
          </w:p>
        </w:tc>
        <w:tc>
          <w:tcPr>
            <w:tcW w:w="85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9A4739B">
            <w:pPr>
              <w:spacing w:after="0"/>
              <w:ind w:left="135" w:firstLine="0"/>
              <w:jc w:val="center"/>
            </w:pPr>
            <w:r>
              <w:rPr>
                <w:rFonts w:ascii="Times New Roman" w:hAnsi="Times New Roman"/>
                <w:color w:val="000000"/>
                <w:sz w:val="24"/>
              </w:rPr>
              <w:t xml:space="preserve"> 7 </w:t>
            </w:r>
          </w:p>
        </w:tc>
        <w:tc>
          <w:tcPr>
            <w:tcW w:w="163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01A2B67">
            <w:pPr>
              <w:spacing w:after="0"/>
              <w:ind w:left="135" w:firstLine="0"/>
              <w:jc w:val="center"/>
            </w:pPr>
          </w:p>
        </w:tc>
        <w:tc>
          <w:tcPr>
            <w:tcW w:w="169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A463C1E">
            <w:pPr>
              <w:spacing w:after="0"/>
              <w:ind w:left="135" w:firstLine="0"/>
              <w:jc w:val="center"/>
            </w:pPr>
          </w:p>
        </w:tc>
        <w:tc>
          <w:tcPr>
            <w:tcW w:w="24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4EEB915">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2ADB2B0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627"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ADCD51E">
            <w:pPr>
              <w:spacing w:after="0"/>
            </w:pPr>
            <w:r>
              <w:rPr>
                <w:rFonts w:ascii="Times New Roman" w:hAnsi="Times New Roman"/>
                <w:color w:val="000000"/>
                <w:sz w:val="24"/>
              </w:rPr>
              <w:t>2.2</w:t>
            </w:r>
          </w:p>
        </w:tc>
        <w:tc>
          <w:tcPr>
            <w:tcW w:w="2542"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E10B547">
            <w:pPr>
              <w:spacing w:after="0"/>
              <w:ind w:left="135" w:firstLine="0"/>
            </w:pPr>
            <w:r>
              <w:rPr>
                <w:rFonts w:ascii="Times New Roman" w:hAnsi="Times New Roman"/>
                <w:color w:val="000000"/>
                <w:sz w:val="24"/>
              </w:rPr>
              <w:t>Любимые занятия</w:t>
            </w:r>
          </w:p>
        </w:tc>
        <w:tc>
          <w:tcPr>
            <w:tcW w:w="85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BBB8015">
            <w:pPr>
              <w:spacing w:after="0"/>
              <w:ind w:left="135" w:firstLine="0"/>
              <w:jc w:val="center"/>
            </w:pPr>
            <w:r>
              <w:rPr>
                <w:rFonts w:ascii="Times New Roman" w:hAnsi="Times New Roman"/>
                <w:color w:val="000000"/>
                <w:sz w:val="24"/>
              </w:rPr>
              <w:t xml:space="preserve"> 2 </w:t>
            </w:r>
          </w:p>
        </w:tc>
        <w:tc>
          <w:tcPr>
            <w:tcW w:w="163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EDC6C2C">
            <w:pPr>
              <w:spacing w:after="0"/>
              <w:ind w:left="135" w:firstLine="0"/>
              <w:jc w:val="center"/>
            </w:pPr>
          </w:p>
        </w:tc>
        <w:tc>
          <w:tcPr>
            <w:tcW w:w="169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BBE9721">
            <w:pPr>
              <w:spacing w:after="0"/>
              <w:ind w:left="135" w:firstLine="0"/>
              <w:jc w:val="center"/>
            </w:pPr>
          </w:p>
        </w:tc>
        <w:tc>
          <w:tcPr>
            <w:tcW w:w="24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C521DB4">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52F9FFC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627"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84EDEEF">
            <w:pPr>
              <w:spacing w:after="0"/>
            </w:pPr>
            <w:r>
              <w:rPr>
                <w:rFonts w:ascii="Times New Roman" w:hAnsi="Times New Roman"/>
                <w:color w:val="000000"/>
                <w:sz w:val="24"/>
              </w:rPr>
              <w:t>2.3</w:t>
            </w:r>
          </w:p>
        </w:tc>
        <w:tc>
          <w:tcPr>
            <w:tcW w:w="2542"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E6F5A9F">
            <w:pPr>
              <w:spacing w:after="0"/>
              <w:ind w:left="135" w:firstLine="0"/>
            </w:pPr>
            <w:r>
              <w:rPr>
                <w:rFonts w:ascii="Times New Roman" w:hAnsi="Times New Roman"/>
                <w:color w:val="000000"/>
                <w:sz w:val="24"/>
              </w:rPr>
              <w:t>Мой питомец</w:t>
            </w:r>
          </w:p>
        </w:tc>
        <w:tc>
          <w:tcPr>
            <w:tcW w:w="85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1967EF0">
            <w:pPr>
              <w:spacing w:after="0"/>
              <w:ind w:left="135" w:firstLine="0"/>
              <w:jc w:val="center"/>
            </w:pPr>
            <w:r>
              <w:rPr>
                <w:rFonts w:ascii="Times New Roman" w:hAnsi="Times New Roman"/>
                <w:color w:val="000000"/>
                <w:sz w:val="24"/>
              </w:rPr>
              <w:t xml:space="preserve"> 3 </w:t>
            </w:r>
          </w:p>
        </w:tc>
        <w:tc>
          <w:tcPr>
            <w:tcW w:w="163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A7097F7">
            <w:pPr>
              <w:spacing w:after="0"/>
              <w:ind w:left="135" w:firstLine="0"/>
              <w:jc w:val="center"/>
            </w:pPr>
          </w:p>
        </w:tc>
        <w:tc>
          <w:tcPr>
            <w:tcW w:w="169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7A959DF">
            <w:pPr>
              <w:spacing w:after="0"/>
              <w:ind w:left="135" w:firstLine="0"/>
              <w:jc w:val="center"/>
            </w:pPr>
          </w:p>
        </w:tc>
        <w:tc>
          <w:tcPr>
            <w:tcW w:w="24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B4410B1">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03FC3E7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627"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2EDD2D7">
            <w:pPr>
              <w:spacing w:after="0"/>
            </w:pPr>
            <w:r>
              <w:rPr>
                <w:rFonts w:ascii="Times New Roman" w:hAnsi="Times New Roman"/>
                <w:color w:val="000000"/>
                <w:sz w:val="24"/>
              </w:rPr>
              <w:t>2.4</w:t>
            </w:r>
          </w:p>
        </w:tc>
        <w:tc>
          <w:tcPr>
            <w:tcW w:w="2542"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AB9168D">
            <w:pPr>
              <w:spacing w:after="0"/>
              <w:ind w:left="135" w:firstLine="0"/>
            </w:pPr>
            <w:r>
              <w:rPr>
                <w:rFonts w:ascii="Times New Roman" w:hAnsi="Times New Roman"/>
                <w:color w:val="000000"/>
                <w:sz w:val="24"/>
              </w:rPr>
              <w:t>Выходной день</w:t>
            </w:r>
          </w:p>
        </w:tc>
        <w:tc>
          <w:tcPr>
            <w:tcW w:w="85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A5DFA19">
            <w:pPr>
              <w:spacing w:after="0"/>
              <w:ind w:left="135" w:firstLine="0"/>
              <w:jc w:val="center"/>
            </w:pPr>
            <w:r>
              <w:rPr>
                <w:rFonts w:ascii="Times New Roman" w:hAnsi="Times New Roman"/>
                <w:color w:val="000000"/>
                <w:sz w:val="24"/>
              </w:rPr>
              <w:t xml:space="preserve"> 3 </w:t>
            </w:r>
          </w:p>
        </w:tc>
        <w:tc>
          <w:tcPr>
            <w:tcW w:w="163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E557139">
            <w:pPr>
              <w:spacing w:after="0"/>
              <w:ind w:left="135" w:firstLine="0"/>
              <w:jc w:val="center"/>
            </w:pPr>
          </w:p>
        </w:tc>
        <w:tc>
          <w:tcPr>
            <w:tcW w:w="169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BF52870">
            <w:pPr>
              <w:spacing w:after="0"/>
              <w:ind w:left="135" w:firstLine="0"/>
              <w:jc w:val="center"/>
            </w:pPr>
          </w:p>
        </w:tc>
        <w:tc>
          <w:tcPr>
            <w:tcW w:w="24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B4AE691">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51AE5E5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627"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DB5E2C2">
            <w:pPr>
              <w:spacing w:after="0"/>
            </w:pPr>
            <w:r>
              <w:rPr>
                <w:rFonts w:ascii="Times New Roman" w:hAnsi="Times New Roman"/>
                <w:color w:val="000000"/>
                <w:sz w:val="24"/>
              </w:rPr>
              <w:t>2.5</w:t>
            </w:r>
          </w:p>
        </w:tc>
        <w:tc>
          <w:tcPr>
            <w:tcW w:w="2542"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4E83D64">
            <w:pPr>
              <w:spacing w:after="0"/>
              <w:ind w:left="135" w:firstLine="0"/>
            </w:pPr>
            <w:r>
              <w:rPr>
                <w:rFonts w:ascii="Times New Roman" w:hAnsi="Times New Roman"/>
                <w:color w:val="000000"/>
                <w:sz w:val="24"/>
              </w:rPr>
              <w:t>Обобщение и контроль</w:t>
            </w:r>
          </w:p>
        </w:tc>
        <w:tc>
          <w:tcPr>
            <w:tcW w:w="85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3F95197">
            <w:pPr>
              <w:spacing w:after="0"/>
              <w:ind w:left="135" w:firstLine="0"/>
              <w:jc w:val="center"/>
            </w:pPr>
            <w:r>
              <w:rPr>
                <w:rFonts w:ascii="Times New Roman" w:hAnsi="Times New Roman"/>
                <w:color w:val="000000"/>
                <w:sz w:val="24"/>
              </w:rPr>
              <w:t xml:space="preserve"> 2 </w:t>
            </w:r>
          </w:p>
        </w:tc>
        <w:tc>
          <w:tcPr>
            <w:tcW w:w="163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251B177">
            <w:pPr>
              <w:spacing w:after="0"/>
              <w:ind w:left="135" w:firstLine="0"/>
              <w:jc w:val="center"/>
            </w:pPr>
            <w:r>
              <w:rPr>
                <w:rFonts w:ascii="Times New Roman" w:hAnsi="Times New Roman"/>
                <w:color w:val="000000"/>
                <w:sz w:val="24"/>
              </w:rPr>
              <w:t xml:space="preserve"> 1 </w:t>
            </w:r>
          </w:p>
        </w:tc>
        <w:tc>
          <w:tcPr>
            <w:tcW w:w="169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61F5EC2">
            <w:pPr>
              <w:spacing w:after="0"/>
              <w:ind w:left="135" w:firstLine="0"/>
              <w:jc w:val="center"/>
            </w:pPr>
          </w:p>
        </w:tc>
        <w:tc>
          <w:tcPr>
            <w:tcW w:w="24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FBB045B">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414104D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3169" w:type="dxa"/>
            <w:gridSpan w:val="2"/>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551DCB1">
            <w:pPr>
              <w:spacing w:after="0"/>
              <w:ind w:left="135" w:firstLine="0"/>
            </w:pPr>
            <w:r>
              <w:rPr>
                <w:rFonts w:ascii="Times New Roman" w:hAnsi="Times New Roman"/>
                <w:color w:val="000000"/>
                <w:sz w:val="24"/>
              </w:rPr>
              <w:t>Итого по разделу</w:t>
            </w:r>
          </w:p>
        </w:tc>
        <w:tc>
          <w:tcPr>
            <w:tcW w:w="85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E694E5C">
            <w:pPr>
              <w:spacing w:after="0"/>
              <w:ind w:left="135" w:firstLine="0"/>
              <w:jc w:val="center"/>
            </w:pPr>
            <w:r>
              <w:rPr>
                <w:rFonts w:ascii="Times New Roman" w:hAnsi="Times New Roman"/>
                <w:color w:val="000000"/>
                <w:sz w:val="24"/>
              </w:rPr>
              <w:t xml:space="preserve"> 17 </w:t>
            </w:r>
          </w:p>
        </w:tc>
        <w:tc>
          <w:tcPr>
            <w:tcW w:w="5824" w:type="dxa"/>
            <w:gridSpan w:val="3"/>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C8B4B1B"/>
        </w:tc>
      </w:tr>
      <w:tr w14:paraId="4101787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9846" w:type="dxa"/>
            <w:gridSpan w:val="6"/>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02C2C19">
            <w:pPr>
              <w:spacing w:after="0"/>
              <w:ind w:left="135" w:firstLine="0"/>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14:paraId="46B951F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627"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75FC2C7">
            <w:pPr>
              <w:spacing w:after="0"/>
            </w:pPr>
            <w:r>
              <w:rPr>
                <w:rFonts w:ascii="Times New Roman" w:hAnsi="Times New Roman"/>
                <w:color w:val="000000"/>
                <w:sz w:val="24"/>
              </w:rPr>
              <w:t>3.1</w:t>
            </w:r>
          </w:p>
        </w:tc>
        <w:tc>
          <w:tcPr>
            <w:tcW w:w="2542"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51087AB">
            <w:pPr>
              <w:spacing w:after="0"/>
              <w:ind w:left="135" w:firstLine="0"/>
            </w:pPr>
            <w:r>
              <w:rPr>
                <w:rFonts w:ascii="Times New Roman" w:hAnsi="Times New Roman"/>
                <w:color w:val="000000"/>
                <w:sz w:val="24"/>
              </w:rPr>
              <w:t>Моя школа</w:t>
            </w:r>
          </w:p>
        </w:tc>
        <w:tc>
          <w:tcPr>
            <w:tcW w:w="85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D31882B">
            <w:pPr>
              <w:spacing w:after="0"/>
              <w:ind w:left="135" w:firstLine="0"/>
              <w:jc w:val="center"/>
            </w:pPr>
            <w:r>
              <w:rPr>
                <w:rFonts w:ascii="Times New Roman" w:hAnsi="Times New Roman"/>
                <w:color w:val="000000"/>
                <w:sz w:val="24"/>
              </w:rPr>
              <w:t xml:space="preserve"> 2 </w:t>
            </w:r>
          </w:p>
        </w:tc>
        <w:tc>
          <w:tcPr>
            <w:tcW w:w="163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1D30AC0">
            <w:pPr>
              <w:spacing w:after="0"/>
              <w:ind w:left="135" w:firstLine="0"/>
              <w:jc w:val="center"/>
            </w:pPr>
          </w:p>
        </w:tc>
        <w:tc>
          <w:tcPr>
            <w:tcW w:w="169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DB53940">
            <w:pPr>
              <w:spacing w:after="0"/>
              <w:ind w:left="135" w:firstLine="0"/>
              <w:jc w:val="center"/>
            </w:pPr>
          </w:p>
        </w:tc>
        <w:tc>
          <w:tcPr>
            <w:tcW w:w="24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D7EC793">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4444DF9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627"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174FC37">
            <w:pPr>
              <w:spacing w:after="0"/>
            </w:pPr>
            <w:r>
              <w:rPr>
                <w:rFonts w:ascii="Times New Roman" w:hAnsi="Times New Roman"/>
                <w:color w:val="000000"/>
                <w:sz w:val="24"/>
              </w:rPr>
              <w:t>3.2</w:t>
            </w:r>
          </w:p>
        </w:tc>
        <w:tc>
          <w:tcPr>
            <w:tcW w:w="2542"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9C69B54">
            <w:pPr>
              <w:spacing w:after="0"/>
              <w:ind w:left="135" w:firstLine="0"/>
            </w:pPr>
            <w:r>
              <w:rPr>
                <w:rFonts w:ascii="Times New Roman" w:hAnsi="Times New Roman"/>
                <w:color w:val="000000"/>
                <w:sz w:val="24"/>
              </w:rPr>
              <w:t>Мои друзья</w:t>
            </w:r>
          </w:p>
        </w:tc>
        <w:tc>
          <w:tcPr>
            <w:tcW w:w="85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ED592BD">
            <w:pPr>
              <w:spacing w:after="0"/>
              <w:ind w:left="135" w:firstLine="0"/>
              <w:jc w:val="center"/>
            </w:pPr>
            <w:r>
              <w:rPr>
                <w:rFonts w:ascii="Times New Roman" w:hAnsi="Times New Roman"/>
                <w:color w:val="000000"/>
                <w:sz w:val="24"/>
              </w:rPr>
              <w:t xml:space="preserve"> 2 </w:t>
            </w:r>
          </w:p>
        </w:tc>
        <w:tc>
          <w:tcPr>
            <w:tcW w:w="163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F778CFD">
            <w:pPr>
              <w:spacing w:after="0"/>
              <w:ind w:left="135" w:firstLine="0"/>
              <w:jc w:val="center"/>
            </w:pPr>
          </w:p>
        </w:tc>
        <w:tc>
          <w:tcPr>
            <w:tcW w:w="169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7EC58C1">
            <w:pPr>
              <w:spacing w:after="0"/>
              <w:ind w:left="135" w:firstLine="0"/>
              <w:jc w:val="center"/>
            </w:pPr>
          </w:p>
        </w:tc>
        <w:tc>
          <w:tcPr>
            <w:tcW w:w="24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D845FCA">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662E8A6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627"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9E2F5E2">
            <w:pPr>
              <w:spacing w:after="0"/>
            </w:pPr>
            <w:r>
              <w:rPr>
                <w:rFonts w:ascii="Times New Roman" w:hAnsi="Times New Roman"/>
                <w:color w:val="000000"/>
                <w:sz w:val="24"/>
              </w:rPr>
              <w:t>3.3</w:t>
            </w:r>
          </w:p>
        </w:tc>
        <w:tc>
          <w:tcPr>
            <w:tcW w:w="2542"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4D92F99">
            <w:pPr>
              <w:spacing w:after="0"/>
              <w:ind w:left="135" w:firstLine="0"/>
            </w:pPr>
            <w:r>
              <w:rPr>
                <w:rFonts w:ascii="Times New Roman" w:hAnsi="Times New Roman"/>
                <w:color w:val="000000"/>
                <w:sz w:val="24"/>
              </w:rPr>
              <w:t>Моя малая родина (город, село)</w:t>
            </w:r>
          </w:p>
        </w:tc>
        <w:tc>
          <w:tcPr>
            <w:tcW w:w="85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D6DFCFE">
            <w:pPr>
              <w:spacing w:after="0"/>
              <w:ind w:left="135" w:firstLine="0"/>
              <w:jc w:val="center"/>
            </w:pPr>
            <w:r>
              <w:rPr>
                <w:rFonts w:ascii="Times New Roman" w:hAnsi="Times New Roman"/>
                <w:color w:val="000000"/>
                <w:sz w:val="24"/>
              </w:rPr>
              <w:t xml:space="preserve"> 6 </w:t>
            </w:r>
          </w:p>
        </w:tc>
        <w:tc>
          <w:tcPr>
            <w:tcW w:w="163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141724A">
            <w:pPr>
              <w:spacing w:after="0"/>
              <w:ind w:left="135" w:firstLine="0"/>
              <w:jc w:val="center"/>
            </w:pPr>
          </w:p>
        </w:tc>
        <w:tc>
          <w:tcPr>
            <w:tcW w:w="169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BD5C27A">
            <w:pPr>
              <w:spacing w:after="0"/>
              <w:ind w:left="135" w:firstLine="0"/>
              <w:jc w:val="center"/>
            </w:pPr>
          </w:p>
        </w:tc>
        <w:tc>
          <w:tcPr>
            <w:tcW w:w="24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F41EC56">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55BC8B5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627"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5EDBC2C">
            <w:pPr>
              <w:spacing w:after="0"/>
            </w:pPr>
            <w:r>
              <w:rPr>
                <w:rFonts w:ascii="Times New Roman" w:hAnsi="Times New Roman"/>
                <w:color w:val="000000"/>
                <w:sz w:val="24"/>
              </w:rPr>
              <w:t>3.4</w:t>
            </w:r>
          </w:p>
        </w:tc>
        <w:tc>
          <w:tcPr>
            <w:tcW w:w="2542"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3456463">
            <w:pPr>
              <w:spacing w:after="0"/>
              <w:ind w:left="135" w:firstLine="0"/>
            </w:pPr>
            <w:r>
              <w:rPr>
                <w:rFonts w:ascii="Times New Roman" w:hAnsi="Times New Roman"/>
                <w:color w:val="000000"/>
                <w:sz w:val="24"/>
              </w:rPr>
              <w:t>Обобщение и контроль</w:t>
            </w:r>
          </w:p>
        </w:tc>
        <w:tc>
          <w:tcPr>
            <w:tcW w:w="85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B8C9C81">
            <w:pPr>
              <w:spacing w:after="0"/>
              <w:ind w:left="135" w:firstLine="0"/>
              <w:jc w:val="center"/>
            </w:pPr>
            <w:r>
              <w:rPr>
                <w:rFonts w:ascii="Times New Roman" w:hAnsi="Times New Roman"/>
                <w:color w:val="000000"/>
                <w:sz w:val="24"/>
              </w:rPr>
              <w:t xml:space="preserve"> 2 </w:t>
            </w:r>
          </w:p>
        </w:tc>
        <w:tc>
          <w:tcPr>
            <w:tcW w:w="163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0A932EA">
            <w:pPr>
              <w:spacing w:after="0"/>
              <w:ind w:left="135" w:firstLine="0"/>
              <w:jc w:val="center"/>
            </w:pPr>
            <w:r>
              <w:rPr>
                <w:rFonts w:ascii="Times New Roman" w:hAnsi="Times New Roman"/>
                <w:color w:val="000000"/>
                <w:sz w:val="24"/>
              </w:rPr>
              <w:t xml:space="preserve"> 1 </w:t>
            </w:r>
          </w:p>
        </w:tc>
        <w:tc>
          <w:tcPr>
            <w:tcW w:w="169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752366F">
            <w:pPr>
              <w:spacing w:after="0"/>
              <w:ind w:left="135" w:firstLine="0"/>
              <w:jc w:val="center"/>
            </w:pPr>
          </w:p>
        </w:tc>
        <w:tc>
          <w:tcPr>
            <w:tcW w:w="24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1DACC85">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2B484B7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3169" w:type="dxa"/>
            <w:gridSpan w:val="2"/>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26A857D">
            <w:pPr>
              <w:spacing w:after="0"/>
              <w:ind w:left="135" w:firstLine="0"/>
            </w:pPr>
            <w:r>
              <w:rPr>
                <w:rFonts w:ascii="Times New Roman" w:hAnsi="Times New Roman"/>
                <w:color w:val="000000"/>
                <w:sz w:val="24"/>
              </w:rPr>
              <w:t>Итого по разделу</w:t>
            </w:r>
          </w:p>
        </w:tc>
        <w:tc>
          <w:tcPr>
            <w:tcW w:w="85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13D3558">
            <w:pPr>
              <w:spacing w:after="0"/>
              <w:ind w:left="135" w:firstLine="0"/>
              <w:jc w:val="center"/>
            </w:pPr>
            <w:r>
              <w:rPr>
                <w:rFonts w:ascii="Times New Roman" w:hAnsi="Times New Roman"/>
                <w:color w:val="000000"/>
                <w:sz w:val="24"/>
              </w:rPr>
              <w:t xml:space="preserve"> 12 </w:t>
            </w:r>
          </w:p>
        </w:tc>
        <w:tc>
          <w:tcPr>
            <w:tcW w:w="5824" w:type="dxa"/>
            <w:gridSpan w:val="3"/>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C0C99B2"/>
        </w:tc>
      </w:tr>
      <w:tr w14:paraId="4A9ECEB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9846" w:type="dxa"/>
            <w:gridSpan w:val="6"/>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9FDD9D5">
            <w:pPr>
              <w:spacing w:after="0"/>
              <w:ind w:left="135" w:firstLine="0"/>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Родная страна и страны изучаемого языка</w:t>
            </w:r>
          </w:p>
        </w:tc>
      </w:tr>
      <w:tr w14:paraId="5EB98D0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627"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40B33C1">
            <w:pPr>
              <w:spacing w:after="0"/>
            </w:pPr>
            <w:r>
              <w:rPr>
                <w:rFonts w:ascii="Times New Roman" w:hAnsi="Times New Roman"/>
                <w:color w:val="000000"/>
                <w:sz w:val="24"/>
              </w:rPr>
              <w:t>4.1</w:t>
            </w:r>
          </w:p>
        </w:tc>
        <w:tc>
          <w:tcPr>
            <w:tcW w:w="2542"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BF43EE5">
            <w:pPr>
              <w:spacing w:after="0"/>
              <w:ind w:left="135" w:firstLine="0"/>
            </w:pPr>
            <w:r>
              <w:rPr>
                <w:rFonts w:ascii="Times New Roman" w:hAnsi="Times New Roman"/>
                <w:color w:val="000000"/>
                <w:sz w:val="24"/>
              </w:rPr>
              <w:t>Названия родной страны и страны/стран изучаемого языка; их столиц</w:t>
            </w:r>
          </w:p>
        </w:tc>
        <w:tc>
          <w:tcPr>
            <w:tcW w:w="85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7605848">
            <w:pPr>
              <w:spacing w:after="0"/>
              <w:ind w:left="135" w:firstLine="0"/>
              <w:jc w:val="center"/>
            </w:pPr>
            <w:r>
              <w:rPr>
                <w:rFonts w:ascii="Times New Roman" w:hAnsi="Times New Roman"/>
                <w:color w:val="000000"/>
                <w:sz w:val="24"/>
              </w:rPr>
              <w:t xml:space="preserve"> 2 </w:t>
            </w:r>
          </w:p>
        </w:tc>
        <w:tc>
          <w:tcPr>
            <w:tcW w:w="163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FE2BC1D">
            <w:pPr>
              <w:spacing w:after="0"/>
              <w:ind w:left="135" w:firstLine="0"/>
              <w:jc w:val="center"/>
            </w:pPr>
          </w:p>
        </w:tc>
        <w:tc>
          <w:tcPr>
            <w:tcW w:w="169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DFA18D7">
            <w:pPr>
              <w:spacing w:after="0"/>
              <w:ind w:left="135" w:firstLine="0"/>
              <w:jc w:val="center"/>
            </w:pPr>
          </w:p>
        </w:tc>
        <w:tc>
          <w:tcPr>
            <w:tcW w:w="24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73C2F03">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6A8361D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627"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5D05EFE">
            <w:pPr>
              <w:spacing w:after="0"/>
            </w:pPr>
            <w:r>
              <w:rPr>
                <w:rFonts w:ascii="Times New Roman" w:hAnsi="Times New Roman"/>
                <w:color w:val="000000"/>
                <w:sz w:val="24"/>
              </w:rPr>
              <w:t>4.2</w:t>
            </w:r>
          </w:p>
        </w:tc>
        <w:tc>
          <w:tcPr>
            <w:tcW w:w="2542"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FAFC709">
            <w:pPr>
              <w:spacing w:after="0"/>
              <w:ind w:left="135" w:firstLine="0"/>
            </w:pPr>
            <w:r>
              <w:rPr>
                <w:rFonts w:ascii="Times New Roman" w:hAnsi="Times New Roman"/>
                <w:color w:val="000000"/>
                <w:sz w:val="24"/>
              </w:rPr>
              <w:t>Произведения детского фольклора</w:t>
            </w:r>
          </w:p>
        </w:tc>
        <w:tc>
          <w:tcPr>
            <w:tcW w:w="85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F49959F">
            <w:pPr>
              <w:spacing w:after="0"/>
              <w:ind w:left="135" w:firstLine="0"/>
              <w:jc w:val="center"/>
            </w:pPr>
            <w:r>
              <w:rPr>
                <w:rFonts w:ascii="Times New Roman" w:hAnsi="Times New Roman"/>
                <w:color w:val="000000"/>
                <w:sz w:val="24"/>
              </w:rPr>
              <w:t xml:space="preserve"> 1 </w:t>
            </w:r>
          </w:p>
        </w:tc>
        <w:tc>
          <w:tcPr>
            <w:tcW w:w="163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7388E13">
            <w:pPr>
              <w:spacing w:after="0"/>
              <w:ind w:left="135" w:firstLine="0"/>
              <w:jc w:val="center"/>
            </w:pPr>
          </w:p>
        </w:tc>
        <w:tc>
          <w:tcPr>
            <w:tcW w:w="169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18FA880">
            <w:pPr>
              <w:spacing w:after="0"/>
              <w:ind w:left="135" w:firstLine="0"/>
              <w:jc w:val="center"/>
            </w:pPr>
          </w:p>
        </w:tc>
        <w:tc>
          <w:tcPr>
            <w:tcW w:w="24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341E05C">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5BF2B2D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627"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A64FECB">
            <w:pPr>
              <w:spacing w:after="0"/>
            </w:pPr>
            <w:r>
              <w:rPr>
                <w:rFonts w:ascii="Times New Roman" w:hAnsi="Times New Roman"/>
                <w:color w:val="000000"/>
                <w:sz w:val="24"/>
              </w:rPr>
              <w:t>4.3</w:t>
            </w:r>
          </w:p>
        </w:tc>
        <w:tc>
          <w:tcPr>
            <w:tcW w:w="2542"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DEAAA87">
            <w:pPr>
              <w:spacing w:after="0"/>
              <w:ind w:left="135" w:firstLine="0"/>
            </w:pPr>
            <w:r>
              <w:rPr>
                <w:rFonts w:ascii="Times New Roman" w:hAnsi="Times New Roman"/>
                <w:color w:val="000000"/>
                <w:sz w:val="24"/>
              </w:rPr>
              <w:t>Литературные персонажи детских книг</w:t>
            </w:r>
          </w:p>
        </w:tc>
        <w:tc>
          <w:tcPr>
            <w:tcW w:w="85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AD16F57">
            <w:pPr>
              <w:spacing w:after="0"/>
              <w:ind w:left="135" w:firstLine="0"/>
              <w:jc w:val="center"/>
            </w:pPr>
            <w:r>
              <w:rPr>
                <w:rFonts w:ascii="Times New Roman" w:hAnsi="Times New Roman"/>
                <w:color w:val="000000"/>
                <w:sz w:val="24"/>
              </w:rPr>
              <w:t xml:space="preserve"> 5 </w:t>
            </w:r>
          </w:p>
        </w:tc>
        <w:tc>
          <w:tcPr>
            <w:tcW w:w="163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B749707">
            <w:pPr>
              <w:spacing w:after="0"/>
              <w:ind w:left="135" w:firstLine="0"/>
              <w:jc w:val="center"/>
            </w:pPr>
          </w:p>
        </w:tc>
        <w:tc>
          <w:tcPr>
            <w:tcW w:w="169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D051DA9">
            <w:pPr>
              <w:spacing w:after="0"/>
              <w:ind w:left="135" w:firstLine="0"/>
              <w:jc w:val="center"/>
            </w:pPr>
          </w:p>
        </w:tc>
        <w:tc>
          <w:tcPr>
            <w:tcW w:w="24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949A91E">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0FBE3D5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627"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623B81D">
            <w:pPr>
              <w:spacing w:after="0"/>
            </w:pPr>
            <w:r>
              <w:rPr>
                <w:rFonts w:ascii="Times New Roman" w:hAnsi="Times New Roman"/>
                <w:color w:val="000000"/>
                <w:sz w:val="24"/>
              </w:rPr>
              <w:t>4.4</w:t>
            </w:r>
          </w:p>
        </w:tc>
        <w:tc>
          <w:tcPr>
            <w:tcW w:w="2542"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BD3D449">
            <w:pPr>
              <w:spacing w:after="0"/>
              <w:ind w:left="135" w:firstLine="0"/>
            </w:pPr>
            <w:r>
              <w:rPr>
                <w:rFonts w:ascii="Times New Roman" w:hAnsi="Times New Roman"/>
                <w:color w:val="000000"/>
                <w:sz w:val="24"/>
              </w:rPr>
              <w:t>Праздники родной страны и страны/стран изучаемого языка</w:t>
            </w:r>
          </w:p>
        </w:tc>
        <w:tc>
          <w:tcPr>
            <w:tcW w:w="85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2636710">
            <w:pPr>
              <w:spacing w:after="0"/>
              <w:ind w:left="135" w:firstLine="0"/>
              <w:jc w:val="center"/>
            </w:pPr>
            <w:r>
              <w:rPr>
                <w:rFonts w:ascii="Times New Roman" w:hAnsi="Times New Roman"/>
                <w:color w:val="000000"/>
                <w:sz w:val="24"/>
              </w:rPr>
              <w:t xml:space="preserve"> 2 </w:t>
            </w:r>
          </w:p>
        </w:tc>
        <w:tc>
          <w:tcPr>
            <w:tcW w:w="163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682B491">
            <w:pPr>
              <w:spacing w:after="0"/>
              <w:ind w:left="135" w:firstLine="0"/>
              <w:jc w:val="center"/>
            </w:pPr>
          </w:p>
        </w:tc>
        <w:tc>
          <w:tcPr>
            <w:tcW w:w="169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6777FA4">
            <w:pPr>
              <w:spacing w:after="0"/>
              <w:ind w:left="135" w:firstLine="0"/>
              <w:jc w:val="center"/>
            </w:pPr>
          </w:p>
        </w:tc>
        <w:tc>
          <w:tcPr>
            <w:tcW w:w="24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E371F6E">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5F07A9D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627"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A6A52B2">
            <w:pPr>
              <w:spacing w:after="0"/>
            </w:pPr>
            <w:r>
              <w:rPr>
                <w:rFonts w:ascii="Times New Roman" w:hAnsi="Times New Roman"/>
                <w:color w:val="000000"/>
                <w:sz w:val="24"/>
              </w:rPr>
              <w:t>4.5</w:t>
            </w:r>
          </w:p>
        </w:tc>
        <w:tc>
          <w:tcPr>
            <w:tcW w:w="2542"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2829BB7">
            <w:pPr>
              <w:spacing w:after="0"/>
              <w:ind w:left="135" w:firstLine="0"/>
            </w:pPr>
            <w:r>
              <w:rPr>
                <w:rFonts w:ascii="Times New Roman" w:hAnsi="Times New Roman"/>
                <w:color w:val="000000"/>
                <w:sz w:val="24"/>
              </w:rPr>
              <w:t>Обобщение и контроль</w:t>
            </w:r>
          </w:p>
        </w:tc>
        <w:tc>
          <w:tcPr>
            <w:tcW w:w="85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E81D6FB">
            <w:pPr>
              <w:spacing w:after="0"/>
              <w:ind w:left="135" w:firstLine="0"/>
              <w:jc w:val="center"/>
            </w:pPr>
            <w:r>
              <w:rPr>
                <w:rFonts w:ascii="Times New Roman" w:hAnsi="Times New Roman"/>
                <w:color w:val="000000"/>
                <w:sz w:val="24"/>
              </w:rPr>
              <w:t xml:space="preserve"> 2 </w:t>
            </w:r>
          </w:p>
        </w:tc>
        <w:tc>
          <w:tcPr>
            <w:tcW w:w="163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FBDE155">
            <w:pPr>
              <w:spacing w:after="0"/>
              <w:ind w:left="135" w:firstLine="0"/>
              <w:jc w:val="center"/>
            </w:pPr>
            <w:r>
              <w:rPr>
                <w:rFonts w:ascii="Times New Roman" w:hAnsi="Times New Roman"/>
                <w:color w:val="000000"/>
                <w:sz w:val="24"/>
              </w:rPr>
              <w:t xml:space="preserve"> 1 </w:t>
            </w:r>
          </w:p>
        </w:tc>
        <w:tc>
          <w:tcPr>
            <w:tcW w:w="169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BB0F4E8">
            <w:pPr>
              <w:spacing w:after="0"/>
              <w:ind w:left="135" w:firstLine="0"/>
              <w:jc w:val="center"/>
            </w:pPr>
          </w:p>
        </w:tc>
        <w:tc>
          <w:tcPr>
            <w:tcW w:w="24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D8A915E">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4FBAD3E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3169" w:type="dxa"/>
            <w:gridSpan w:val="2"/>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205D565">
            <w:pPr>
              <w:spacing w:after="0"/>
              <w:ind w:left="135" w:firstLine="0"/>
            </w:pPr>
            <w:r>
              <w:rPr>
                <w:rFonts w:ascii="Times New Roman" w:hAnsi="Times New Roman"/>
                <w:color w:val="000000"/>
                <w:sz w:val="24"/>
              </w:rPr>
              <w:t>Итого по разделу</w:t>
            </w:r>
          </w:p>
        </w:tc>
        <w:tc>
          <w:tcPr>
            <w:tcW w:w="85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E13B462">
            <w:pPr>
              <w:spacing w:after="0"/>
              <w:ind w:left="135" w:firstLine="0"/>
              <w:jc w:val="center"/>
            </w:pPr>
            <w:r>
              <w:rPr>
                <w:rFonts w:ascii="Times New Roman" w:hAnsi="Times New Roman"/>
                <w:color w:val="000000"/>
                <w:sz w:val="24"/>
              </w:rPr>
              <w:t xml:space="preserve"> 12 </w:t>
            </w:r>
          </w:p>
        </w:tc>
        <w:tc>
          <w:tcPr>
            <w:tcW w:w="5824" w:type="dxa"/>
            <w:gridSpan w:val="3"/>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1BAA64F"/>
        </w:tc>
      </w:tr>
      <w:tr w14:paraId="6190FC9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3169" w:type="dxa"/>
            <w:gridSpan w:val="2"/>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13111DA">
            <w:pPr>
              <w:spacing w:after="0"/>
              <w:ind w:left="135" w:firstLine="0"/>
            </w:pPr>
            <w:r>
              <w:rPr>
                <w:rFonts w:ascii="Times New Roman" w:hAnsi="Times New Roman"/>
                <w:color w:val="000000"/>
                <w:sz w:val="24"/>
              </w:rPr>
              <w:t>ОБЩЕЕ КОЛИЧЕСТВО ЧАСОВ ПО ПРОГРАММЕ</w:t>
            </w:r>
          </w:p>
        </w:tc>
        <w:tc>
          <w:tcPr>
            <w:tcW w:w="85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E1C86D7">
            <w:pPr>
              <w:spacing w:after="0"/>
              <w:ind w:left="135" w:firstLine="0"/>
              <w:jc w:val="center"/>
            </w:pPr>
            <w:r>
              <w:rPr>
                <w:rFonts w:ascii="Times New Roman" w:hAnsi="Times New Roman"/>
                <w:color w:val="000000"/>
                <w:sz w:val="24"/>
              </w:rPr>
              <w:t xml:space="preserve"> 68 </w:t>
            </w:r>
          </w:p>
        </w:tc>
        <w:tc>
          <w:tcPr>
            <w:tcW w:w="163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8F7B139">
            <w:pPr>
              <w:spacing w:after="0"/>
              <w:ind w:left="135" w:firstLine="0"/>
              <w:jc w:val="center"/>
            </w:pPr>
            <w:r>
              <w:rPr>
                <w:rFonts w:ascii="Times New Roman" w:hAnsi="Times New Roman"/>
                <w:color w:val="000000"/>
                <w:sz w:val="24"/>
              </w:rPr>
              <w:t xml:space="preserve"> 4 </w:t>
            </w:r>
          </w:p>
        </w:tc>
        <w:tc>
          <w:tcPr>
            <w:tcW w:w="1695"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3E90EEF">
            <w:pPr>
              <w:spacing w:after="0"/>
              <w:ind w:left="135" w:firstLine="0"/>
              <w:jc w:val="center"/>
            </w:pPr>
            <w:r>
              <w:rPr>
                <w:rFonts w:ascii="Times New Roman" w:hAnsi="Times New Roman"/>
                <w:color w:val="000000"/>
                <w:sz w:val="24"/>
              </w:rPr>
              <w:t>0</w:t>
            </w:r>
          </w:p>
        </w:tc>
        <w:tc>
          <w:tcPr>
            <w:tcW w:w="24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0AE9650"/>
        </w:tc>
      </w:tr>
    </w:tbl>
    <w:p w14:paraId="33EEF692">
      <w:pPr>
        <w:sectPr>
          <w:pgSz w:w="11906" w:h="16383"/>
          <w:pgMar w:top="709" w:right="1134" w:bottom="850" w:left="1134" w:header="720" w:footer="720" w:gutter="0"/>
          <w:cols w:space="720" w:num="1"/>
        </w:sectPr>
      </w:pPr>
    </w:p>
    <w:p w14:paraId="43D15406">
      <w:pPr>
        <w:spacing w:after="0"/>
        <w:ind w:left="120" w:firstLine="0"/>
      </w:pPr>
      <w:r>
        <w:rPr>
          <w:rFonts w:ascii="Times New Roman" w:hAnsi="Times New Roman"/>
          <w:b/>
          <w:color w:val="000000"/>
          <w:sz w:val="28"/>
        </w:rPr>
        <w:t xml:space="preserve">ПОУРОЧНОЕ ПЛАНИРОВАНИЕ </w:t>
      </w:r>
    </w:p>
    <w:p w14:paraId="7DD679E2">
      <w:pPr>
        <w:spacing w:after="0"/>
        <w:ind w:left="120" w:firstLine="0"/>
      </w:pPr>
    </w:p>
    <w:tbl>
      <w:tblPr>
        <w:tblStyle w:val="8"/>
        <w:tblW w:w="0" w:type="auto"/>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598"/>
        <w:gridCol w:w="1833"/>
        <w:gridCol w:w="809"/>
        <w:gridCol w:w="1538"/>
        <w:gridCol w:w="1594"/>
        <w:gridCol w:w="1136"/>
        <w:gridCol w:w="2338"/>
      </w:tblGrid>
      <w:tr w14:paraId="663CBE3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vMerge w:val="restart"/>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F9EED07">
            <w:pPr>
              <w:spacing w:after="0"/>
              <w:ind w:left="135" w:firstLine="0"/>
            </w:pPr>
            <w:r>
              <w:rPr>
                <w:rFonts w:ascii="Times New Roman" w:hAnsi="Times New Roman"/>
                <w:b/>
                <w:color w:val="000000"/>
                <w:sz w:val="24"/>
              </w:rPr>
              <w:t xml:space="preserve">№ п/п </w:t>
            </w:r>
          </w:p>
          <w:p w14:paraId="691E6C46">
            <w:pPr>
              <w:spacing w:after="0"/>
              <w:ind w:left="135" w:firstLine="0"/>
            </w:pPr>
          </w:p>
        </w:tc>
        <w:tc>
          <w:tcPr>
            <w:tcW w:w="1833" w:type="dxa"/>
            <w:vMerge w:val="restart"/>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8D876B4">
            <w:pPr>
              <w:spacing w:after="0"/>
              <w:ind w:left="135" w:firstLine="0"/>
            </w:pPr>
            <w:r>
              <w:rPr>
                <w:rFonts w:ascii="Times New Roman" w:hAnsi="Times New Roman"/>
                <w:b/>
                <w:color w:val="000000"/>
                <w:sz w:val="24"/>
              </w:rPr>
              <w:t xml:space="preserve">Тема урока </w:t>
            </w:r>
          </w:p>
          <w:p w14:paraId="1C67B926">
            <w:pPr>
              <w:spacing w:after="0"/>
              <w:ind w:left="135" w:firstLine="0"/>
            </w:pPr>
          </w:p>
        </w:tc>
        <w:tc>
          <w:tcPr>
            <w:tcW w:w="3941" w:type="dxa"/>
            <w:gridSpan w:val="3"/>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8C939B1">
            <w:pPr>
              <w:spacing w:after="0"/>
            </w:pPr>
            <w:r>
              <w:rPr>
                <w:rFonts w:ascii="Times New Roman" w:hAnsi="Times New Roman"/>
                <w:b/>
                <w:color w:val="000000"/>
                <w:sz w:val="24"/>
              </w:rPr>
              <w:t>Количество часов</w:t>
            </w:r>
          </w:p>
        </w:tc>
        <w:tc>
          <w:tcPr>
            <w:tcW w:w="1136" w:type="dxa"/>
            <w:vMerge w:val="restart"/>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CE626F5">
            <w:pPr>
              <w:spacing w:after="0"/>
              <w:ind w:left="135" w:firstLine="0"/>
            </w:pPr>
            <w:r>
              <w:rPr>
                <w:rFonts w:ascii="Times New Roman" w:hAnsi="Times New Roman"/>
                <w:b/>
                <w:color w:val="000000"/>
                <w:sz w:val="24"/>
              </w:rPr>
              <w:t xml:space="preserve">Дата изучения </w:t>
            </w:r>
          </w:p>
          <w:p w14:paraId="48A2AE07">
            <w:pPr>
              <w:spacing w:after="0"/>
              <w:ind w:left="135" w:firstLine="0"/>
            </w:pPr>
          </w:p>
        </w:tc>
        <w:tc>
          <w:tcPr>
            <w:tcW w:w="2338" w:type="dxa"/>
            <w:vMerge w:val="restart"/>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E5EDE45">
            <w:pPr>
              <w:spacing w:after="0"/>
              <w:ind w:left="135" w:firstLine="0"/>
            </w:pPr>
            <w:r>
              <w:rPr>
                <w:rFonts w:ascii="Times New Roman" w:hAnsi="Times New Roman"/>
                <w:b/>
                <w:color w:val="000000"/>
                <w:sz w:val="24"/>
              </w:rPr>
              <w:t xml:space="preserve">Электронные цифровые образовательные ресурсы </w:t>
            </w:r>
          </w:p>
          <w:p w14:paraId="358228D8">
            <w:pPr>
              <w:spacing w:after="0"/>
              <w:ind w:left="135" w:firstLine="0"/>
            </w:pPr>
          </w:p>
        </w:tc>
      </w:tr>
      <w:tr w14:paraId="75DFEC5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vMerge w:val="continue"/>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FE37A9C"/>
        </w:tc>
        <w:tc>
          <w:tcPr>
            <w:tcW w:w="1833" w:type="dxa"/>
            <w:vMerge w:val="continue"/>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42C7E6F"/>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3B0FCC3">
            <w:pPr>
              <w:spacing w:after="0"/>
              <w:ind w:left="135" w:firstLine="0"/>
            </w:pPr>
            <w:r>
              <w:rPr>
                <w:rFonts w:ascii="Times New Roman" w:hAnsi="Times New Roman"/>
                <w:b/>
                <w:color w:val="000000"/>
                <w:sz w:val="24"/>
              </w:rPr>
              <w:t xml:space="preserve">Всего </w:t>
            </w:r>
          </w:p>
          <w:p w14:paraId="7F0FADEE">
            <w:pPr>
              <w:spacing w:after="0"/>
              <w:ind w:left="135" w:firstLine="0"/>
            </w:pP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EB7F945">
            <w:pPr>
              <w:spacing w:after="0"/>
              <w:ind w:left="135" w:firstLine="0"/>
            </w:pPr>
            <w:r>
              <w:rPr>
                <w:rFonts w:ascii="Times New Roman" w:hAnsi="Times New Roman"/>
                <w:b/>
                <w:color w:val="000000"/>
                <w:sz w:val="24"/>
              </w:rPr>
              <w:t xml:space="preserve">Контрольные работы </w:t>
            </w:r>
          </w:p>
          <w:p w14:paraId="673501AA">
            <w:pPr>
              <w:spacing w:after="0"/>
              <w:ind w:left="135" w:firstLine="0"/>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7A1C42D">
            <w:pPr>
              <w:spacing w:after="0"/>
              <w:ind w:left="135" w:firstLine="0"/>
            </w:pPr>
            <w:r>
              <w:rPr>
                <w:rFonts w:ascii="Times New Roman" w:hAnsi="Times New Roman"/>
                <w:b/>
                <w:color w:val="000000"/>
                <w:sz w:val="24"/>
              </w:rPr>
              <w:t xml:space="preserve">Практические работы </w:t>
            </w:r>
          </w:p>
          <w:p w14:paraId="5367A148">
            <w:pPr>
              <w:spacing w:after="0"/>
              <w:ind w:left="135" w:firstLine="0"/>
            </w:pPr>
          </w:p>
        </w:tc>
        <w:tc>
          <w:tcPr>
            <w:tcW w:w="1136" w:type="dxa"/>
            <w:vMerge w:val="continue"/>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8FD06E8"/>
        </w:tc>
        <w:tc>
          <w:tcPr>
            <w:tcW w:w="2338" w:type="dxa"/>
            <w:vMerge w:val="continue"/>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E596B53"/>
        </w:tc>
      </w:tr>
      <w:tr w14:paraId="6BBA115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C051229">
            <w:pPr>
              <w:spacing w:after="0"/>
            </w:pPr>
            <w:r>
              <w:rPr>
                <w:rFonts w:ascii="Times New Roman" w:hAnsi="Times New Roman"/>
                <w:color w:val="000000"/>
                <w:sz w:val="24"/>
              </w:rPr>
              <w:t>1</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866B09B">
            <w:pPr>
              <w:spacing w:after="0"/>
              <w:ind w:left="135" w:firstLine="0"/>
            </w:pPr>
            <w:r>
              <w:rPr>
                <w:rFonts w:ascii="Times New Roman" w:hAnsi="Times New Roman"/>
                <w:color w:val="000000"/>
                <w:sz w:val="24"/>
              </w:rPr>
              <w:t>Знакомство (приветствие и прощание)</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6157269">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5E63A16">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FCAE990">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54F451B">
            <w:pPr>
              <w:spacing w:after="0"/>
              <w:ind w:left="135" w:firstLine="0"/>
              <w:rPr>
                <w:rFonts w:hint="default"/>
                <w:lang w:val="ru-RU"/>
              </w:rPr>
            </w:pPr>
            <w:r>
              <w:rPr>
                <w:rFonts w:hint="default"/>
                <w:lang w:val="ru-RU"/>
              </w:rPr>
              <w:t>03.09</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06EA4A2">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279DD6A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5ED2FF0">
            <w:pPr>
              <w:spacing w:after="0"/>
            </w:pPr>
            <w:r>
              <w:rPr>
                <w:rFonts w:ascii="Times New Roman" w:hAnsi="Times New Roman"/>
                <w:color w:val="000000"/>
                <w:sz w:val="24"/>
              </w:rPr>
              <w:t>2</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48A4D06">
            <w:pPr>
              <w:spacing w:after="0"/>
              <w:ind w:left="135" w:firstLine="0"/>
            </w:pPr>
            <w:r>
              <w:rPr>
                <w:rFonts w:ascii="Times New Roman" w:hAnsi="Times New Roman"/>
                <w:color w:val="000000"/>
                <w:sz w:val="24"/>
              </w:rPr>
              <w:t>Знакомство (как тебя зовут?)</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D9360EC">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FB26692">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042481F">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FA4C589">
            <w:pPr>
              <w:spacing w:after="0"/>
              <w:ind w:left="135" w:firstLine="0"/>
              <w:rPr>
                <w:rFonts w:hint="default"/>
                <w:lang w:val="ru-RU"/>
              </w:rPr>
            </w:pPr>
            <w:r>
              <w:rPr>
                <w:rFonts w:hint="default"/>
                <w:lang w:val="ru-RU"/>
              </w:rPr>
              <w:t>06.09</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E01E772">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3AC861C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8ED8A87">
            <w:pPr>
              <w:spacing w:after="0"/>
            </w:pPr>
            <w:r>
              <w:rPr>
                <w:rFonts w:ascii="Times New Roman" w:hAnsi="Times New Roman"/>
                <w:color w:val="000000"/>
                <w:sz w:val="24"/>
              </w:rPr>
              <w:t>3</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52FCE73">
            <w:pPr>
              <w:spacing w:after="0"/>
              <w:ind w:left="135" w:firstLine="0"/>
            </w:pPr>
            <w:r>
              <w:rPr>
                <w:rFonts w:ascii="Times New Roman" w:hAnsi="Times New Roman"/>
                <w:color w:val="000000"/>
                <w:sz w:val="24"/>
              </w:rPr>
              <w:t>Знакомство (как у тебя дела?)</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881FDCF">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46528D6">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AA7A805">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4FBC476">
            <w:pPr>
              <w:spacing w:after="0"/>
              <w:ind w:left="135" w:firstLine="0"/>
              <w:rPr>
                <w:rFonts w:hint="default"/>
                <w:lang w:val="ru-RU"/>
              </w:rPr>
            </w:pPr>
            <w:r>
              <w:rPr>
                <w:rFonts w:hint="default"/>
                <w:lang w:val="ru-RU"/>
              </w:rPr>
              <w:t>10.09</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B33E51D">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76B15DC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ED87093">
            <w:pPr>
              <w:spacing w:after="0"/>
            </w:pPr>
            <w:r>
              <w:rPr>
                <w:rFonts w:ascii="Times New Roman" w:hAnsi="Times New Roman"/>
                <w:color w:val="000000"/>
                <w:sz w:val="24"/>
              </w:rPr>
              <w:t>4</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DC811B7">
            <w:pPr>
              <w:spacing w:after="0"/>
              <w:ind w:left="135" w:firstLine="0"/>
            </w:pPr>
            <w:r>
              <w:rPr>
                <w:rFonts w:ascii="Times New Roman" w:hAnsi="Times New Roman"/>
                <w:color w:val="000000"/>
                <w:sz w:val="24"/>
              </w:rPr>
              <w:t>Моя семья (представляем свою семью)</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A92B99C">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97451E4">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8A31C5C">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4396E9C">
            <w:pPr>
              <w:spacing w:after="0"/>
              <w:ind w:left="135" w:firstLine="0"/>
              <w:rPr>
                <w:rFonts w:hint="default"/>
                <w:lang w:val="ru-RU"/>
              </w:rPr>
            </w:pPr>
            <w:r>
              <w:rPr>
                <w:rFonts w:hint="default"/>
                <w:lang w:val="ru-RU"/>
              </w:rPr>
              <w:t>13.09</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33DF21E">
            <w:pPr>
              <w:spacing w:after="0"/>
              <w:ind w:left="135" w:firstLine="0"/>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65E4558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0985DA9">
            <w:pPr>
              <w:spacing w:after="0"/>
            </w:pPr>
            <w:r>
              <w:rPr>
                <w:rFonts w:ascii="Times New Roman" w:hAnsi="Times New Roman"/>
                <w:color w:val="000000"/>
                <w:sz w:val="24"/>
              </w:rPr>
              <w:t>5</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B7F0E5E">
            <w:pPr>
              <w:spacing w:after="0"/>
              <w:ind w:left="135" w:firstLine="0"/>
            </w:pPr>
            <w:r>
              <w:rPr>
                <w:rFonts w:ascii="Times New Roman" w:hAnsi="Times New Roman"/>
                <w:color w:val="000000"/>
                <w:sz w:val="24"/>
              </w:rPr>
              <w:t>Моя семья (члены семьи, этикет знакомства)</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CF0AFAB">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55439C6">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1057515">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2D26426">
            <w:pPr>
              <w:spacing w:after="0"/>
              <w:ind w:left="135" w:firstLine="0"/>
              <w:rPr>
                <w:rFonts w:hint="default"/>
                <w:lang w:val="ru-RU"/>
              </w:rPr>
            </w:pPr>
            <w:r>
              <w:rPr>
                <w:rFonts w:hint="default"/>
                <w:lang w:val="ru-RU"/>
              </w:rPr>
              <w:t>17.09</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235E5346">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4A7FC00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961DB69">
            <w:pPr>
              <w:spacing w:after="0"/>
            </w:pPr>
            <w:r>
              <w:rPr>
                <w:rFonts w:ascii="Times New Roman" w:hAnsi="Times New Roman"/>
                <w:color w:val="000000"/>
                <w:sz w:val="24"/>
              </w:rPr>
              <w:t>6</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5C2AF4D">
            <w:pPr>
              <w:spacing w:after="0"/>
              <w:ind w:left="135" w:firstLine="0"/>
            </w:pPr>
            <w:r>
              <w:rPr>
                <w:rFonts w:ascii="Times New Roman" w:hAnsi="Times New Roman"/>
                <w:color w:val="000000"/>
                <w:sz w:val="24"/>
              </w:rPr>
              <w:t>Моя семья (описание родственников: внешность)</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DA192BE">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35DD53C">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67A1003">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D9272F1">
            <w:pPr>
              <w:spacing w:after="0"/>
              <w:ind w:left="135" w:firstLine="0"/>
              <w:rPr>
                <w:rFonts w:hint="default"/>
                <w:lang w:val="ru-RU"/>
              </w:rPr>
            </w:pPr>
            <w:r>
              <w:rPr>
                <w:rFonts w:hint="default"/>
                <w:lang w:val="ru-RU"/>
              </w:rPr>
              <w:t>20.09</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530E7C09">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52184A0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AC05C8A">
            <w:pPr>
              <w:spacing w:after="0"/>
            </w:pPr>
            <w:r>
              <w:rPr>
                <w:rFonts w:ascii="Times New Roman" w:hAnsi="Times New Roman"/>
                <w:color w:val="000000"/>
                <w:sz w:val="24"/>
              </w:rPr>
              <w:t>7</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A60C924">
            <w:pPr>
              <w:spacing w:after="0"/>
              <w:ind w:left="135" w:firstLine="0"/>
            </w:pPr>
            <w:r>
              <w:rPr>
                <w:rFonts w:ascii="Times New Roman" w:hAnsi="Times New Roman"/>
                <w:color w:val="000000"/>
                <w:sz w:val="24"/>
              </w:rPr>
              <w:t>Моя семья (описание родственников: характер)</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464324F">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2E71B58">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720EC8E">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90AD551">
            <w:pPr>
              <w:spacing w:after="0"/>
              <w:ind w:left="135" w:firstLine="0"/>
              <w:rPr>
                <w:rFonts w:hint="default"/>
                <w:lang w:val="ru-RU"/>
              </w:rPr>
            </w:pPr>
            <w:r>
              <w:rPr>
                <w:rFonts w:hint="default"/>
                <w:lang w:val="ru-RU"/>
              </w:rPr>
              <w:t>24.09</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62115A1F">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433CD6D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7E296D3">
            <w:pPr>
              <w:spacing w:after="0"/>
            </w:pPr>
            <w:r>
              <w:rPr>
                <w:rFonts w:ascii="Times New Roman" w:hAnsi="Times New Roman"/>
                <w:color w:val="000000"/>
                <w:sz w:val="24"/>
              </w:rPr>
              <w:t>8</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45D90B3">
            <w:pPr>
              <w:spacing w:after="0"/>
              <w:ind w:left="135" w:firstLine="0"/>
            </w:pPr>
            <w:r>
              <w:rPr>
                <w:rFonts w:ascii="Times New Roman" w:hAnsi="Times New Roman"/>
                <w:color w:val="000000"/>
                <w:sz w:val="24"/>
              </w:rPr>
              <w:t>Моя семья (наши увлечения)</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F444363">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5442134">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E04970C">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E9C35F5">
            <w:pPr>
              <w:spacing w:after="0"/>
              <w:ind w:left="135" w:firstLine="0"/>
              <w:rPr>
                <w:rFonts w:hint="default"/>
                <w:lang w:val="ru-RU"/>
              </w:rPr>
            </w:pPr>
            <w:r>
              <w:rPr>
                <w:rFonts w:hint="default"/>
                <w:lang w:val="ru-RU"/>
              </w:rPr>
              <w:t>27.09</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08CB7B73">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6DAC42C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D2F5362">
            <w:pPr>
              <w:spacing w:after="0"/>
            </w:pPr>
            <w:r>
              <w:rPr>
                <w:rFonts w:ascii="Times New Roman" w:hAnsi="Times New Roman"/>
                <w:color w:val="000000"/>
                <w:sz w:val="24"/>
              </w:rPr>
              <w:t>9</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5BBCB0A">
            <w:pPr>
              <w:spacing w:after="0"/>
              <w:ind w:left="135" w:firstLine="0"/>
            </w:pPr>
            <w:r>
              <w:rPr>
                <w:rFonts w:ascii="Times New Roman" w:hAnsi="Times New Roman"/>
                <w:color w:val="000000"/>
                <w:sz w:val="24"/>
              </w:rPr>
              <w:t>Моя семья (знакомство с семьёй друга)</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6B6A1AF">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3A61740">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4E829B0">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A301435">
            <w:pPr>
              <w:spacing w:after="0"/>
              <w:ind w:left="135" w:firstLine="0"/>
              <w:rPr>
                <w:rFonts w:hint="default"/>
                <w:lang w:val="ru-RU"/>
              </w:rPr>
            </w:pPr>
            <w:r>
              <w:rPr>
                <w:rFonts w:hint="default"/>
                <w:lang w:val="ru-RU"/>
              </w:rPr>
              <w:t>01.10</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655431B3">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444CCA6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7D6466D">
            <w:pPr>
              <w:spacing w:after="0"/>
            </w:pPr>
            <w:r>
              <w:rPr>
                <w:rFonts w:ascii="Times New Roman" w:hAnsi="Times New Roman"/>
                <w:color w:val="000000"/>
                <w:sz w:val="24"/>
              </w:rPr>
              <w:t>10</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951D011">
            <w:pPr>
              <w:spacing w:after="0"/>
              <w:ind w:left="135" w:firstLine="0"/>
            </w:pPr>
            <w:r>
              <w:rPr>
                <w:rFonts w:ascii="Times New Roman" w:hAnsi="Times New Roman"/>
                <w:color w:val="000000"/>
                <w:sz w:val="24"/>
              </w:rPr>
              <w:t>Мой дом/квартира (предметы интерьера)</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9A4266C">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02E7412">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A8DB2FF">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1182855">
            <w:pPr>
              <w:spacing w:after="0"/>
              <w:ind w:left="135" w:firstLine="0"/>
              <w:rPr>
                <w:rFonts w:hint="default"/>
                <w:lang w:val="ru-RU"/>
              </w:rPr>
            </w:pPr>
            <w:r>
              <w:rPr>
                <w:rFonts w:hint="default"/>
                <w:lang w:val="ru-RU"/>
              </w:rPr>
              <w:t>04.10</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49AF79B7">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55AF8EB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CF79310">
            <w:pPr>
              <w:spacing w:after="0"/>
            </w:pPr>
            <w:r>
              <w:rPr>
                <w:rFonts w:ascii="Times New Roman" w:hAnsi="Times New Roman"/>
                <w:color w:val="000000"/>
                <w:sz w:val="24"/>
              </w:rPr>
              <w:t>11</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C91EDE6">
            <w:pPr>
              <w:spacing w:after="0"/>
              <w:ind w:left="135" w:firstLine="0"/>
            </w:pPr>
            <w:r>
              <w:rPr>
                <w:rFonts w:ascii="Times New Roman" w:hAnsi="Times New Roman"/>
                <w:color w:val="000000"/>
                <w:sz w:val="24"/>
              </w:rPr>
              <w:t>Мой дом/квартира (названия комнат)</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C27E0BD">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07BECC8">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31E91A4">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7B0FD27">
            <w:pPr>
              <w:spacing w:after="0"/>
              <w:ind w:left="135" w:firstLine="0"/>
              <w:rPr>
                <w:rFonts w:hint="default"/>
                <w:lang w:val="ru-RU"/>
              </w:rPr>
            </w:pPr>
            <w:r>
              <w:rPr>
                <w:rFonts w:hint="default"/>
                <w:lang w:val="ru-RU"/>
              </w:rPr>
              <w:t>08.10</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47C89A07">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1A53211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2768CE1">
            <w:pPr>
              <w:spacing w:after="0"/>
            </w:pPr>
            <w:r>
              <w:rPr>
                <w:rFonts w:ascii="Times New Roman" w:hAnsi="Times New Roman"/>
                <w:color w:val="000000"/>
                <w:sz w:val="24"/>
              </w:rPr>
              <w:t>12</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55AFA6C">
            <w:pPr>
              <w:spacing w:after="0"/>
              <w:ind w:left="135" w:firstLine="0"/>
            </w:pPr>
            <w:r>
              <w:rPr>
                <w:rFonts w:ascii="Times New Roman" w:hAnsi="Times New Roman"/>
                <w:color w:val="000000"/>
                <w:sz w:val="24"/>
              </w:rPr>
              <w:t>Мой дом/квартира (мое любимое место в доме)</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D128C9E">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9343F4B">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D6826FD">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4607E98">
            <w:pPr>
              <w:spacing w:after="0"/>
              <w:ind w:left="135" w:firstLine="0"/>
              <w:rPr>
                <w:rFonts w:hint="default"/>
                <w:lang w:val="ru-RU"/>
              </w:rPr>
            </w:pPr>
            <w:r>
              <w:rPr>
                <w:rFonts w:hint="default"/>
                <w:lang w:val="ru-RU"/>
              </w:rPr>
              <w:t>11.10</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767199EF">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0ADAB05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361A9C7">
            <w:pPr>
              <w:spacing w:after="0"/>
            </w:pPr>
            <w:r>
              <w:rPr>
                <w:rFonts w:ascii="Times New Roman" w:hAnsi="Times New Roman"/>
                <w:color w:val="000000"/>
                <w:sz w:val="24"/>
              </w:rPr>
              <w:t>13</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A6A442A">
            <w:pPr>
              <w:spacing w:after="0"/>
              <w:ind w:left="135" w:firstLine="0"/>
            </w:pPr>
            <w:r>
              <w:rPr>
                <w:rFonts w:ascii="Times New Roman" w:hAnsi="Times New Roman"/>
                <w:color w:val="000000"/>
                <w:sz w:val="24"/>
              </w:rPr>
              <w:t>Мой дом/квартира (расположение предметов в доме/квартире)</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8E682E9">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86DB943">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79D96E2">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F2C66B1">
            <w:pPr>
              <w:spacing w:after="0"/>
              <w:ind w:left="135" w:firstLine="0"/>
              <w:rPr>
                <w:rFonts w:hint="default"/>
                <w:lang w:val="ru-RU"/>
              </w:rPr>
            </w:pPr>
            <w:r>
              <w:rPr>
                <w:rFonts w:hint="default"/>
                <w:lang w:val="ru-RU"/>
              </w:rPr>
              <w:t>15.10</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329D8AFF">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1E763B0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42F61B4">
            <w:pPr>
              <w:spacing w:after="0"/>
            </w:pPr>
            <w:r>
              <w:rPr>
                <w:rFonts w:ascii="Times New Roman" w:hAnsi="Times New Roman"/>
                <w:color w:val="000000"/>
                <w:sz w:val="24"/>
              </w:rPr>
              <w:t>14</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D627426">
            <w:pPr>
              <w:spacing w:after="0"/>
              <w:ind w:left="135" w:firstLine="0"/>
            </w:pPr>
            <w:r>
              <w:rPr>
                <w:rFonts w:ascii="Times New Roman" w:hAnsi="Times New Roman"/>
                <w:color w:val="000000"/>
                <w:sz w:val="24"/>
              </w:rPr>
              <w:t>Мой дом/квартира (описание дома, квартиры)</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D37C315">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72246C0">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AD57851">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4119E26">
            <w:pPr>
              <w:spacing w:after="0"/>
              <w:ind w:left="135" w:firstLine="0"/>
              <w:rPr>
                <w:rFonts w:hint="default"/>
                <w:lang w:val="ru-RU"/>
              </w:rPr>
            </w:pPr>
            <w:r>
              <w:rPr>
                <w:rFonts w:hint="default"/>
                <w:lang w:val="ru-RU"/>
              </w:rPr>
              <w:t>18.10</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67D2F63C">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539A64C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D19C8A5">
            <w:pPr>
              <w:spacing w:after="0"/>
            </w:pPr>
            <w:r>
              <w:rPr>
                <w:rFonts w:ascii="Times New Roman" w:hAnsi="Times New Roman"/>
                <w:color w:val="000000"/>
                <w:sz w:val="24"/>
              </w:rPr>
              <w:t>15</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E69CADD">
            <w:pPr>
              <w:spacing w:after="0"/>
              <w:ind w:left="135" w:firstLine="0"/>
            </w:pPr>
            <w:r>
              <w:rPr>
                <w:rFonts w:ascii="Times New Roman" w:hAnsi="Times New Roman"/>
                <w:color w:val="000000"/>
                <w:sz w:val="24"/>
              </w:rPr>
              <w:t>Мой дом/квартира (дом, квартира мечты)</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3247756">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9CD3886">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3CB95CC">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1E796D6">
            <w:pPr>
              <w:spacing w:after="0"/>
              <w:ind w:left="135" w:firstLine="0"/>
              <w:rPr>
                <w:rFonts w:hint="default"/>
                <w:lang w:val="ru-RU"/>
              </w:rPr>
            </w:pPr>
            <w:r>
              <w:rPr>
                <w:rFonts w:hint="default"/>
                <w:lang w:val="ru-RU"/>
              </w:rPr>
              <w:t>22.10</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7B852420">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5591139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D79FAAC">
            <w:pPr>
              <w:spacing w:after="0"/>
            </w:pPr>
            <w:r>
              <w:rPr>
                <w:rFonts w:ascii="Times New Roman" w:hAnsi="Times New Roman"/>
                <w:color w:val="000000"/>
                <w:sz w:val="24"/>
              </w:rPr>
              <w:t>16</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3B284B0">
            <w:pPr>
              <w:spacing w:after="0"/>
              <w:ind w:left="135" w:firstLine="0"/>
            </w:pPr>
            <w:r>
              <w:rPr>
                <w:rFonts w:ascii="Times New Roman" w:hAnsi="Times New Roman"/>
                <w:color w:val="000000"/>
                <w:sz w:val="24"/>
              </w:rPr>
              <w:t>Мой дом/квартира (моя комната)</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2BE8EB0">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1E6F4FF">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D00355C">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A9E7CB3">
            <w:pPr>
              <w:spacing w:after="0"/>
              <w:ind w:left="135" w:firstLine="0"/>
              <w:rPr>
                <w:rFonts w:hint="default"/>
                <w:lang w:val="ru-RU"/>
              </w:rPr>
            </w:pPr>
            <w:r>
              <w:rPr>
                <w:rFonts w:hint="default"/>
                <w:lang w:val="ru-RU"/>
              </w:rPr>
              <w:t>25.10</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370EE9A7">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5FE6071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F83F262">
            <w:pPr>
              <w:spacing w:after="0"/>
            </w:pPr>
            <w:r>
              <w:rPr>
                <w:rFonts w:ascii="Times New Roman" w:hAnsi="Times New Roman"/>
                <w:color w:val="000000"/>
                <w:sz w:val="24"/>
              </w:rPr>
              <w:t>17</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0B2CC1A">
            <w:pPr>
              <w:spacing w:after="0"/>
              <w:ind w:left="135" w:firstLine="0"/>
            </w:pPr>
            <w:r>
              <w:rPr>
                <w:rFonts w:ascii="Times New Roman" w:hAnsi="Times New Roman"/>
                <w:color w:val="000000"/>
                <w:sz w:val="24"/>
              </w:rPr>
              <w:t>Мой день рождения (сколько тебе лет?)</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912D170">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6FE5FDE">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10E7333">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3D285C9">
            <w:pPr>
              <w:spacing w:after="0"/>
              <w:ind w:left="135" w:firstLine="0"/>
              <w:rPr>
                <w:rFonts w:hint="default"/>
                <w:lang w:val="ru-RU"/>
              </w:rPr>
            </w:pPr>
            <w:r>
              <w:rPr>
                <w:rFonts w:hint="default"/>
                <w:lang w:val="ru-RU"/>
              </w:rPr>
              <w:t>05.11</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2A7622D2">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461DE78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B6242D5">
            <w:pPr>
              <w:spacing w:after="0"/>
            </w:pPr>
            <w:r>
              <w:rPr>
                <w:rFonts w:ascii="Times New Roman" w:hAnsi="Times New Roman"/>
                <w:color w:val="000000"/>
                <w:sz w:val="24"/>
              </w:rPr>
              <w:t>18</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91411F2">
            <w:pPr>
              <w:spacing w:after="0"/>
              <w:ind w:left="135" w:firstLine="0"/>
            </w:pPr>
            <w:r>
              <w:rPr>
                <w:rFonts w:ascii="Times New Roman" w:hAnsi="Times New Roman"/>
                <w:color w:val="000000"/>
                <w:sz w:val="24"/>
              </w:rPr>
              <w:t>Мой день рождения (идеи для праздника)</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5DDF74A">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978D81B">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C3F9805">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DCA8F42">
            <w:pPr>
              <w:spacing w:after="0"/>
              <w:ind w:left="135" w:firstLine="0"/>
              <w:rPr>
                <w:rFonts w:hint="default"/>
                <w:lang w:val="ru-RU"/>
              </w:rPr>
            </w:pPr>
            <w:r>
              <w:rPr>
                <w:rFonts w:hint="default"/>
                <w:lang w:val="ru-RU"/>
              </w:rPr>
              <w:t>08.11</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3B739950">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326DFB8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47CD79E">
            <w:pPr>
              <w:spacing w:after="0"/>
            </w:pPr>
            <w:r>
              <w:rPr>
                <w:rFonts w:ascii="Times New Roman" w:hAnsi="Times New Roman"/>
                <w:color w:val="000000"/>
                <w:sz w:val="24"/>
              </w:rPr>
              <w:t>19</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C29984E">
            <w:pPr>
              <w:spacing w:after="0"/>
              <w:ind w:left="135" w:firstLine="0"/>
            </w:pPr>
            <w:r>
              <w:rPr>
                <w:rFonts w:ascii="Times New Roman" w:hAnsi="Times New Roman"/>
                <w:color w:val="000000"/>
                <w:sz w:val="24"/>
              </w:rPr>
              <w:t>День рождения моего друга (пишем поздравительную открытку)</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E9F09E5">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505EF4F">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A321CF9">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46965E6">
            <w:pPr>
              <w:spacing w:after="0"/>
              <w:ind w:left="135" w:firstLine="0"/>
              <w:rPr>
                <w:rFonts w:hint="default"/>
                <w:lang w:val="ru-RU"/>
              </w:rPr>
            </w:pPr>
            <w:r>
              <w:rPr>
                <w:rFonts w:hint="default"/>
                <w:lang w:val="ru-RU"/>
              </w:rPr>
              <w:t>12.11</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765EA533">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06761B8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8681A71">
            <w:pPr>
              <w:spacing w:after="0"/>
            </w:pPr>
            <w:r>
              <w:rPr>
                <w:rFonts w:ascii="Times New Roman" w:hAnsi="Times New Roman"/>
                <w:color w:val="000000"/>
                <w:sz w:val="24"/>
              </w:rPr>
              <w:t>20</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0834D96">
            <w:pPr>
              <w:spacing w:after="0"/>
              <w:ind w:left="135" w:firstLine="0"/>
            </w:pPr>
            <w:r>
              <w:rPr>
                <w:rFonts w:ascii="Times New Roman" w:hAnsi="Times New Roman"/>
                <w:color w:val="000000"/>
                <w:sz w:val="24"/>
              </w:rPr>
              <w:t>День рождения (подарки)</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A3689F2">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1268A12">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94A9053">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95836AD">
            <w:pPr>
              <w:spacing w:after="0"/>
              <w:ind w:left="135" w:firstLine="0"/>
              <w:rPr>
                <w:rFonts w:hint="default"/>
                <w:lang w:val="ru-RU"/>
              </w:rPr>
            </w:pPr>
            <w:r>
              <w:rPr>
                <w:rFonts w:hint="default"/>
                <w:lang w:val="ru-RU"/>
              </w:rPr>
              <w:t>15.11</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4618ADC1">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6DDF5E3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5517BF4">
            <w:pPr>
              <w:spacing w:after="0"/>
            </w:pPr>
            <w:r>
              <w:rPr>
                <w:rFonts w:ascii="Times New Roman" w:hAnsi="Times New Roman"/>
                <w:color w:val="000000"/>
                <w:sz w:val="24"/>
              </w:rPr>
              <w:t>21</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D69ED68">
            <w:pPr>
              <w:spacing w:after="0"/>
              <w:ind w:left="135" w:firstLine="0"/>
            </w:pPr>
            <w:r>
              <w:rPr>
                <w:rFonts w:ascii="Times New Roman" w:hAnsi="Times New Roman"/>
                <w:color w:val="000000"/>
                <w:sz w:val="24"/>
              </w:rPr>
              <w:t>Моя любимая еда</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38A05E7">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9F3660F">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5A5277C">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2DEC77C">
            <w:pPr>
              <w:spacing w:after="0"/>
              <w:ind w:left="135" w:firstLine="0"/>
              <w:rPr>
                <w:rFonts w:hint="default"/>
                <w:lang w:val="ru-RU"/>
              </w:rPr>
            </w:pPr>
            <w:r>
              <w:rPr>
                <w:rFonts w:hint="default"/>
                <w:lang w:val="ru-RU"/>
              </w:rPr>
              <w:t>19.11</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0DF4C6BC">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7F95483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38F255F">
            <w:pPr>
              <w:spacing w:after="0"/>
            </w:pPr>
            <w:r>
              <w:rPr>
                <w:rFonts w:ascii="Times New Roman" w:hAnsi="Times New Roman"/>
                <w:color w:val="000000"/>
                <w:sz w:val="24"/>
              </w:rPr>
              <w:t>22</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07D306C">
            <w:pPr>
              <w:spacing w:after="0"/>
              <w:ind w:left="135" w:firstLine="0"/>
            </w:pPr>
            <w:r>
              <w:rPr>
                <w:rFonts w:ascii="Times New Roman" w:hAnsi="Times New Roman"/>
                <w:color w:val="000000"/>
                <w:sz w:val="24"/>
              </w:rPr>
              <w:t>Любимая еда моей семьи</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A533698">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4C15B2E">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666DCD6">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17D4C05">
            <w:pPr>
              <w:spacing w:after="0"/>
              <w:ind w:left="135" w:firstLine="0"/>
              <w:rPr>
                <w:rFonts w:hint="default"/>
                <w:lang w:val="ru-RU"/>
              </w:rPr>
            </w:pPr>
            <w:r>
              <w:rPr>
                <w:rFonts w:hint="default"/>
                <w:lang w:val="ru-RU"/>
              </w:rPr>
              <w:t>22.11</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31837CD2">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01EC42E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D76EB30">
            <w:pPr>
              <w:spacing w:after="0"/>
            </w:pPr>
            <w:r>
              <w:rPr>
                <w:rFonts w:ascii="Times New Roman" w:hAnsi="Times New Roman"/>
                <w:color w:val="000000"/>
                <w:sz w:val="24"/>
              </w:rPr>
              <w:t>23</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1812039">
            <w:pPr>
              <w:spacing w:after="0"/>
              <w:ind w:left="135" w:firstLine="0"/>
            </w:pPr>
            <w:r>
              <w:rPr>
                <w:rFonts w:ascii="Times New Roman" w:hAnsi="Times New Roman"/>
                <w:color w:val="000000"/>
                <w:sz w:val="24"/>
              </w:rPr>
              <w:t>Популярная еда в России</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E3E3B25">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B9E9CCA">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3068810">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E3CCCE4">
            <w:pPr>
              <w:spacing w:after="0"/>
              <w:ind w:left="135" w:firstLine="0"/>
              <w:rPr>
                <w:rFonts w:hint="default"/>
                <w:lang w:val="ru-RU"/>
              </w:rPr>
            </w:pPr>
            <w:r>
              <w:rPr>
                <w:rFonts w:hint="default"/>
                <w:lang w:val="ru-RU"/>
              </w:rPr>
              <w:t>26.11</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5044209A">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5C94C8B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80023DE">
            <w:pPr>
              <w:spacing w:after="0"/>
            </w:pPr>
            <w:r>
              <w:rPr>
                <w:rFonts w:ascii="Times New Roman" w:hAnsi="Times New Roman"/>
                <w:color w:val="000000"/>
                <w:sz w:val="24"/>
              </w:rPr>
              <w:t>24</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AAAFA14">
            <w:pPr>
              <w:spacing w:after="0"/>
              <w:ind w:left="135" w:firstLine="0"/>
            </w:pPr>
            <w:r>
              <w:rPr>
                <w:rFonts w:ascii="Times New Roman" w:hAnsi="Times New Roman"/>
                <w:color w:val="000000"/>
                <w:sz w:val="24"/>
              </w:rPr>
              <w:t>Любимая еда на праздниках. День рождения и Новый Год</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6D977F1">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B3DE9BC">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3C4DB38">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4EB6653">
            <w:pPr>
              <w:spacing w:after="0"/>
              <w:ind w:left="135" w:firstLine="0"/>
              <w:rPr>
                <w:rFonts w:hint="default"/>
                <w:lang w:val="ru-RU"/>
              </w:rPr>
            </w:pPr>
            <w:r>
              <w:rPr>
                <w:rFonts w:hint="default"/>
                <w:lang w:val="ru-RU"/>
              </w:rPr>
              <w:t>29.11</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0A90FE06">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112F3B9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2F995FA">
            <w:pPr>
              <w:spacing w:after="0"/>
            </w:pPr>
            <w:r>
              <w:rPr>
                <w:rFonts w:ascii="Times New Roman" w:hAnsi="Times New Roman"/>
                <w:color w:val="000000"/>
                <w:sz w:val="24"/>
              </w:rPr>
              <w:t>25</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A76F973">
            <w:pPr>
              <w:spacing w:after="0"/>
              <w:ind w:left="135" w:firstLine="0"/>
            </w:pPr>
            <w:r>
              <w:rPr>
                <w:rFonts w:ascii="Times New Roman" w:hAnsi="Times New Roman"/>
                <w:color w:val="000000"/>
                <w:sz w:val="24"/>
              </w:rPr>
              <w:t>Любимая еда моих друзей</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0ED3924">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8C74A02">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514A1BB">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C0F83FD">
            <w:pPr>
              <w:spacing w:after="0"/>
              <w:ind w:left="135" w:firstLine="0"/>
              <w:rPr>
                <w:rFonts w:hint="default"/>
                <w:lang w:val="ru-RU"/>
              </w:rPr>
            </w:pPr>
            <w:r>
              <w:rPr>
                <w:rFonts w:hint="default"/>
                <w:lang w:val="ru-RU"/>
              </w:rPr>
              <w:t>03.12</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1783EB4A">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0E37D43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44965B5">
            <w:pPr>
              <w:spacing w:after="0"/>
            </w:pPr>
            <w:r>
              <w:rPr>
                <w:rFonts w:ascii="Times New Roman" w:hAnsi="Times New Roman"/>
                <w:color w:val="000000"/>
                <w:sz w:val="24"/>
              </w:rPr>
              <w:t>26</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4931DE3">
            <w:pPr>
              <w:spacing w:after="0"/>
              <w:ind w:left="135" w:firstLine="0"/>
            </w:pPr>
            <w:r>
              <w:rPr>
                <w:rFonts w:ascii="Times New Roman" w:hAnsi="Times New Roman"/>
                <w:color w:val="000000"/>
                <w:sz w:val="24"/>
              </w:rPr>
              <w:t>Обобщение по теме «Мир моего "я"»</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2DE771A">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5C95BE8">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90D3121">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877B7A2">
            <w:pPr>
              <w:spacing w:after="0"/>
              <w:ind w:left="135" w:firstLine="0"/>
              <w:rPr>
                <w:rFonts w:hint="default"/>
                <w:lang w:val="ru-RU"/>
              </w:rPr>
            </w:pPr>
            <w:r>
              <w:rPr>
                <w:rFonts w:hint="default"/>
                <w:lang w:val="ru-RU"/>
              </w:rPr>
              <w:t>06.12</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6FCF716E">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1963468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01D7134">
            <w:pPr>
              <w:spacing w:after="0"/>
            </w:pPr>
            <w:r>
              <w:rPr>
                <w:rFonts w:ascii="Times New Roman" w:hAnsi="Times New Roman"/>
                <w:color w:val="000000"/>
                <w:sz w:val="24"/>
              </w:rPr>
              <w:t>27</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49937CF">
            <w:pPr>
              <w:spacing w:after="0"/>
              <w:ind w:left="135" w:firstLine="0"/>
            </w:pPr>
            <w:r>
              <w:rPr>
                <w:rFonts w:ascii="Times New Roman" w:hAnsi="Times New Roman"/>
                <w:color w:val="000000"/>
                <w:sz w:val="24"/>
              </w:rPr>
              <w:t>Контроль по теме «Мир моего "я"»</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4581189">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5D0351A">
            <w:pPr>
              <w:spacing w:after="0"/>
              <w:ind w:left="135" w:firstLine="0"/>
              <w:jc w:val="center"/>
            </w:pPr>
            <w:r>
              <w:rPr>
                <w:rFonts w:ascii="Times New Roman" w:hAnsi="Times New Roman"/>
                <w:color w:val="000000"/>
                <w:sz w:val="24"/>
              </w:rPr>
              <w:t xml:space="preserve"> 1 </w:t>
            </w: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06E231E">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670CDA4">
            <w:pPr>
              <w:spacing w:after="0"/>
              <w:ind w:left="135" w:firstLine="0"/>
              <w:rPr>
                <w:rFonts w:hint="default"/>
                <w:lang w:val="ru-RU"/>
              </w:rPr>
            </w:pPr>
            <w:r>
              <w:rPr>
                <w:rFonts w:hint="default"/>
                <w:lang w:val="ru-RU"/>
              </w:rPr>
              <w:t>10.12</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1B4A6D78">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727CC4D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3A0531F">
            <w:pPr>
              <w:spacing w:after="0"/>
            </w:pPr>
            <w:r>
              <w:rPr>
                <w:rFonts w:ascii="Times New Roman" w:hAnsi="Times New Roman"/>
                <w:color w:val="000000"/>
                <w:sz w:val="24"/>
              </w:rPr>
              <w:t>28</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3652B0D">
            <w:pPr>
              <w:spacing w:after="0"/>
              <w:ind w:left="135" w:firstLine="0"/>
            </w:pPr>
            <w:r>
              <w:rPr>
                <w:rFonts w:ascii="Times New Roman" w:hAnsi="Times New Roman"/>
                <w:color w:val="000000"/>
                <w:sz w:val="24"/>
              </w:rPr>
              <w:t>Мой любимый цвет</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BEFF57F">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428E6CE">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D5F1D38">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31DC6C5">
            <w:pPr>
              <w:spacing w:after="0"/>
              <w:ind w:left="135" w:firstLine="0"/>
              <w:rPr>
                <w:rFonts w:hint="default"/>
                <w:lang w:val="ru-RU"/>
              </w:rPr>
            </w:pPr>
            <w:r>
              <w:rPr>
                <w:rFonts w:hint="default"/>
                <w:lang w:val="ru-RU"/>
              </w:rPr>
              <w:t>13.12</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2C2FFE91">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3D62EDF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861F18D">
            <w:pPr>
              <w:spacing w:after="0"/>
            </w:pPr>
            <w:r>
              <w:rPr>
                <w:rFonts w:ascii="Times New Roman" w:hAnsi="Times New Roman"/>
                <w:color w:val="000000"/>
                <w:sz w:val="24"/>
              </w:rPr>
              <w:t>29</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A509ABB">
            <w:pPr>
              <w:spacing w:after="0"/>
              <w:ind w:left="135" w:firstLine="0"/>
            </w:pPr>
            <w:r>
              <w:rPr>
                <w:rFonts w:ascii="Times New Roman" w:hAnsi="Times New Roman"/>
                <w:color w:val="000000"/>
                <w:sz w:val="24"/>
              </w:rPr>
              <w:t>Мои любимые игрушки</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C3F3EDC">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9A658E4">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5625B66">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6274FB4">
            <w:pPr>
              <w:spacing w:after="0"/>
              <w:ind w:left="135" w:firstLine="0"/>
              <w:rPr>
                <w:rFonts w:hint="default"/>
                <w:lang w:val="ru-RU"/>
              </w:rPr>
            </w:pPr>
            <w:r>
              <w:rPr>
                <w:rFonts w:hint="default"/>
                <w:lang w:val="ru-RU"/>
              </w:rPr>
              <w:t>17.12</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324B4465">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662EC41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F40797B">
            <w:pPr>
              <w:spacing w:after="0"/>
            </w:pPr>
            <w:r>
              <w:rPr>
                <w:rFonts w:ascii="Times New Roman" w:hAnsi="Times New Roman"/>
                <w:color w:val="000000"/>
                <w:sz w:val="24"/>
              </w:rPr>
              <w:t>30</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64C44F7">
            <w:pPr>
              <w:spacing w:after="0"/>
              <w:ind w:left="135" w:firstLine="0"/>
            </w:pPr>
            <w:r>
              <w:rPr>
                <w:rFonts w:ascii="Times New Roman" w:hAnsi="Times New Roman"/>
                <w:color w:val="000000"/>
                <w:sz w:val="24"/>
              </w:rPr>
              <w:t>Любимые игрушки моей семьи</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02FAAB6">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1A27522">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9E50083">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23ABB05">
            <w:pPr>
              <w:spacing w:after="0"/>
              <w:ind w:left="135" w:firstLine="0"/>
              <w:rPr>
                <w:rFonts w:hint="default"/>
                <w:lang w:val="ru-RU"/>
              </w:rPr>
            </w:pPr>
            <w:r>
              <w:rPr>
                <w:rFonts w:hint="default"/>
                <w:lang w:val="ru-RU"/>
              </w:rPr>
              <w:t>20.12</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55A89D3E">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33B731B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210C80F">
            <w:pPr>
              <w:spacing w:after="0"/>
            </w:pPr>
            <w:r>
              <w:rPr>
                <w:rFonts w:ascii="Times New Roman" w:hAnsi="Times New Roman"/>
                <w:color w:val="000000"/>
                <w:sz w:val="24"/>
              </w:rPr>
              <w:t>31</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0328BD7">
            <w:pPr>
              <w:spacing w:after="0"/>
              <w:ind w:left="135" w:firstLine="0"/>
            </w:pPr>
            <w:r>
              <w:rPr>
                <w:rFonts w:ascii="Times New Roman" w:hAnsi="Times New Roman"/>
                <w:color w:val="000000"/>
                <w:sz w:val="24"/>
              </w:rPr>
              <w:t>Мои любимые игрушки (описание)</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1C870FF">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A16095B">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CE7C875">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30235E6">
            <w:pPr>
              <w:spacing w:after="0"/>
              <w:ind w:left="135" w:firstLine="0"/>
              <w:rPr>
                <w:rFonts w:hint="default"/>
                <w:lang w:val="ru-RU"/>
              </w:rPr>
            </w:pPr>
            <w:r>
              <w:rPr>
                <w:rFonts w:hint="default"/>
                <w:lang w:val="ru-RU"/>
              </w:rPr>
              <w:t>24.12</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1318E627">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723F087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DD3486C">
            <w:pPr>
              <w:spacing w:after="0"/>
            </w:pPr>
            <w:r>
              <w:rPr>
                <w:rFonts w:ascii="Times New Roman" w:hAnsi="Times New Roman"/>
                <w:color w:val="000000"/>
                <w:sz w:val="24"/>
              </w:rPr>
              <w:t>32</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08C5E9E">
            <w:pPr>
              <w:spacing w:after="0"/>
              <w:ind w:left="135" w:firstLine="0"/>
            </w:pPr>
            <w:r>
              <w:rPr>
                <w:rFonts w:ascii="Times New Roman" w:hAnsi="Times New Roman"/>
                <w:color w:val="000000"/>
                <w:sz w:val="24"/>
              </w:rPr>
              <w:t>Игрушки моих друзей и одноклассников</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26CF9B6">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9EE4D9E">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C69DA31">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F5BA46F">
            <w:pPr>
              <w:spacing w:after="0"/>
              <w:ind w:left="135" w:firstLine="0"/>
              <w:rPr>
                <w:rFonts w:hint="default"/>
                <w:lang w:val="ru-RU"/>
              </w:rPr>
            </w:pPr>
            <w:r>
              <w:rPr>
                <w:rFonts w:hint="default"/>
                <w:lang w:val="ru-RU"/>
              </w:rPr>
              <w:t>27.12</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22C97973">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53F421D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A20E6F9">
            <w:pPr>
              <w:spacing w:after="0"/>
            </w:pPr>
            <w:r>
              <w:rPr>
                <w:rFonts w:ascii="Times New Roman" w:hAnsi="Times New Roman"/>
                <w:color w:val="000000"/>
                <w:sz w:val="24"/>
              </w:rPr>
              <w:t>33</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0BBB648">
            <w:pPr>
              <w:spacing w:after="0"/>
              <w:ind w:left="135" w:firstLine="0"/>
            </w:pPr>
            <w:r>
              <w:rPr>
                <w:rFonts w:ascii="Times New Roman" w:hAnsi="Times New Roman"/>
                <w:color w:val="000000"/>
                <w:sz w:val="24"/>
              </w:rPr>
              <w:t>Игрушки детей из разных стран</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6F30642">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16E5C23">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943A8A2">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CD7C977">
            <w:pPr>
              <w:spacing w:after="0"/>
              <w:ind w:left="135" w:firstLine="0"/>
              <w:rPr>
                <w:rFonts w:hint="default"/>
                <w:lang w:val="ru-RU"/>
              </w:rPr>
            </w:pPr>
            <w:r>
              <w:rPr>
                <w:rFonts w:hint="default"/>
                <w:lang w:val="ru-RU"/>
              </w:rPr>
              <w:t>10.01</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6DDCE342">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2EE2F11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5E53771">
            <w:pPr>
              <w:spacing w:after="0"/>
            </w:pPr>
            <w:r>
              <w:rPr>
                <w:rFonts w:ascii="Times New Roman" w:hAnsi="Times New Roman"/>
                <w:color w:val="000000"/>
                <w:sz w:val="24"/>
              </w:rPr>
              <w:t>34</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46D3CC8">
            <w:pPr>
              <w:spacing w:after="0"/>
              <w:ind w:left="135" w:firstLine="0"/>
            </w:pPr>
            <w:r>
              <w:rPr>
                <w:rFonts w:ascii="Times New Roman" w:hAnsi="Times New Roman"/>
                <w:color w:val="000000"/>
                <w:sz w:val="24"/>
              </w:rPr>
              <w:t>Игрушки (отгадай по описанию)</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DD1224B">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22780C3">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B32FAA6">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B911B8B">
            <w:pPr>
              <w:spacing w:after="0"/>
              <w:ind w:left="135" w:firstLine="0"/>
              <w:rPr>
                <w:rFonts w:hint="default"/>
                <w:lang w:val="ru-RU"/>
              </w:rPr>
            </w:pPr>
            <w:r>
              <w:rPr>
                <w:rFonts w:hint="default"/>
                <w:lang w:val="ru-RU"/>
              </w:rPr>
              <w:t>14.01</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6CCC4CA9">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50A53F7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7FF8320">
            <w:pPr>
              <w:spacing w:after="0"/>
            </w:pPr>
            <w:r>
              <w:rPr>
                <w:rFonts w:ascii="Times New Roman" w:hAnsi="Times New Roman"/>
                <w:color w:val="000000"/>
                <w:sz w:val="24"/>
              </w:rPr>
              <w:t>35</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C7C2876">
            <w:pPr>
              <w:spacing w:after="0"/>
              <w:ind w:left="135" w:firstLine="0"/>
            </w:pPr>
            <w:r>
              <w:rPr>
                <w:rFonts w:ascii="Times New Roman" w:hAnsi="Times New Roman"/>
                <w:color w:val="000000"/>
                <w:sz w:val="24"/>
              </w:rPr>
              <w:t>Любимые занятия (что я умею и люблю делать)</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0A4B5B7">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91C4C4A">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51F55BA">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50A07D3">
            <w:pPr>
              <w:spacing w:after="0"/>
              <w:ind w:left="135" w:firstLine="0"/>
              <w:rPr>
                <w:rFonts w:hint="default"/>
                <w:lang w:val="ru-RU"/>
              </w:rPr>
            </w:pPr>
            <w:r>
              <w:rPr>
                <w:rFonts w:hint="default"/>
                <w:lang w:val="ru-RU"/>
              </w:rPr>
              <w:t>17.01</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52DDD772">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2AB2B26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D3735FF">
            <w:pPr>
              <w:spacing w:after="0"/>
            </w:pPr>
            <w:r>
              <w:rPr>
                <w:rFonts w:ascii="Times New Roman" w:hAnsi="Times New Roman"/>
                <w:color w:val="000000"/>
                <w:sz w:val="24"/>
              </w:rPr>
              <w:t>36</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25EA521">
            <w:pPr>
              <w:spacing w:after="0"/>
              <w:ind w:left="135" w:firstLine="0"/>
            </w:pPr>
            <w:r>
              <w:rPr>
                <w:rFonts w:ascii="Times New Roman" w:hAnsi="Times New Roman"/>
                <w:color w:val="000000"/>
                <w:sz w:val="24"/>
              </w:rPr>
              <w:t>Любимые занятия (что умеют и любят делать мои друзья)</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CA13EBD">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5E631A0">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77BC932">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E3BC168">
            <w:pPr>
              <w:spacing w:after="0"/>
              <w:ind w:left="135" w:firstLine="0"/>
              <w:rPr>
                <w:rFonts w:hint="default"/>
                <w:lang w:val="ru-RU"/>
              </w:rPr>
            </w:pPr>
            <w:r>
              <w:rPr>
                <w:rFonts w:hint="default"/>
                <w:lang w:val="ru-RU"/>
              </w:rPr>
              <w:t>21.01</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4A8E0382">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52EC696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4480879">
            <w:pPr>
              <w:spacing w:after="0"/>
            </w:pPr>
            <w:r>
              <w:rPr>
                <w:rFonts w:ascii="Times New Roman" w:hAnsi="Times New Roman"/>
                <w:color w:val="000000"/>
                <w:sz w:val="24"/>
              </w:rPr>
              <w:t>37</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D708004">
            <w:pPr>
              <w:spacing w:after="0"/>
              <w:ind w:left="135" w:firstLine="0"/>
            </w:pPr>
            <w:r>
              <w:rPr>
                <w:rFonts w:ascii="Times New Roman" w:hAnsi="Times New Roman"/>
                <w:color w:val="000000"/>
                <w:sz w:val="24"/>
              </w:rPr>
              <w:t>Мой питомец (описание)</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B604C85">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5EE7A9C">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460B561">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206A263">
            <w:pPr>
              <w:spacing w:after="0"/>
              <w:ind w:left="135" w:firstLine="0"/>
              <w:rPr>
                <w:rFonts w:hint="default"/>
                <w:lang w:val="ru-RU"/>
              </w:rPr>
            </w:pPr>
            <w:r>
              <w:rPr>
                <w:rFonts w:hint="default"/>
                <w:lang w:val="ru-RU"/>
              </w:rPr>
              <w:t>24.01</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39191371">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02E64D5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A100415">
            <w:pPr>
              <w:spacing w:after="0"/>
            </w:pPr>
            <w:r>
              <w:rPr>
                <w:rFonts w:ascii="Times New Roman" w:hAnsi="Times New Roman"/>
                <w:color w:val="000000"/>
                <w:sz w:val="24"/>
              </w:rPr>
              <w:t>38</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D8A7283">
            <w:pPr>
              <w:spacing w:after="0"/>
              <w:ind w:left="135" w:firstLine="0"/>
            </w:pPr>
            <w:r>
              <w:rPr>
                <w:rFonts w:ascii="Times New Roman" w:hAnsi="Times New Roman"/>
                <w:color w:val="000000"/>
                <w:sz w:val="24"/>
              </w:rPr>
              <w:t>Мой питомец (любимые занятия)</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A664230">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2A824C2">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DC383B2">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A93DCF3">
            <w:pPr>
              <w:spacing w:after="0"/>
              <w:ind w:left="135" w:firstLine="0"/>
              <w:rPr>
                <w:rFonts w:hint="default"/>
                <w:lang w:val="ru-RU"/>
              </w:rPr>
            </w:pPr>
            <w:r>
              <w:rPr>
                <w:rFonts w:hint="default"/>
                <w:lang w:val="ru-RU"/>
              </w:rPr>
              <w:t>28.01</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6AF0AEBE">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0FF9D6B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0BEDC51">
            <w:pPr>
              <w:spacing w:after="0"/>
            </w:pPr>
            <w:r>
              <w:rPr>
                <w:rFonts w:ascii="Times New Roman" w:hAnsi="Times New Roman"/>
                <w:color w:val="000000"/>
                <w:sz w:val="24"/>
              </w:rPr>
              <w:t>39</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8C65DFE">
            <w:pPr>
              <w:spacing w:after="0"/>
              <w:ind w:left="135" w:firstLine="0"/>
            </w:pPr>
            <w:r>
              <w:rPr>
                <w:rFonts w:ascii="Times New Roman" w:hAnsi="Times New Roman"/>
                <w:color w:val="000000"/>
                <w:sz w:val="24"/>
              </w:rPr>
              <w:t>Питомец моего друга</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C772262">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CFF0D60">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D5703EF">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3FF15CF">
            <w:pPr>
              <w:spacing w:after="0"/>
              <w:ind w:left="135" w:firstLine="0"/>
              <w:rPr>
                <w:rFonts w:hint="default"/>
                <w:lang w:val="ru-RU"/>
              </w:rPr>
            </w:pPr>
            <w:r>
              <w:rPr>
                <w:rFonts w:hint="default"/>
                <w:lang w:val="ru-RU"/>
              </w:rPr>
              <w:t>31.01</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08631DFB">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2E7835C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2F02385">
            <w:pPr>
              <w:spacing w:after="0"/>
            </w:pPr>
            <w:r>
              <w:rPr>
                <w:rFonts w:ascii="Times New Roman" w:hAnsi="Times New Roman"/>
                <w:color w:val="000000"/>
                <w:sz w:val="24"/>
              </w:rPr>
              <w:t>40</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F7C7C88">
            <w:pPr>
              <w:spacing w:after="0"/>
              <w:ind w:left="135" w:firstLine="0"/>
            </w:pPr>
            <w:r>
              <w:rPr>
                <w:rFonts w:ascii="Times New Roman" w:hAnsi="Times New Roman"/>
                <w:color w:val="000000"/>
                <w:sz w:val="24"/>
              </w:rPr>
              <w:t>Выходной день с семьёй</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D27D464">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9168307">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0740661">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7B8ED47">
            <w:pPr>
              <w:spacing w:after="0"/>
              <w:ind w:left="135" w:firstLine="0"/>
              <w:rPr>
                <w:rFonts w:hint="default"/>
                <w:lang w:val="ru-RU"/>
              </w:rPr>
            </w:pPr>
            <w:r>
              <w:rPr>
                <w:rFonts w:hint="default"/>
                <w:lang w:val="ru-RU"/>
              </w:rPr>
              <w:t>04.02</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322BB138">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1B8156C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85A3915">
            <w:pPr>
              <w:spacing w:after="0"/>
            </w:pPr>
            <w:r>
              <w:rPr>
                <w:rFonts w:ascii="Times New Roman" w:hAnsi="Times New Roman"/>
                <w:color w:val="000000"/>
                <w:sz w:val="24"/>
              </w:rPr>
              <w:t>41</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8A990E0">
            <w:pPr>
              <w:spacing w:after="0"/>
              <w:ind w:left="135" w:firstLine="0"/>
            </w:pPr>
            <w:r>
              <w:rPr>
                <w:rFonts w:ascii="Times New Roman" w:hAnsi="Times New Roman"/>
                <w:color w:val="000000"/>
                <w:sz w:val="24"/>
              </w:rPr>
              <w:t>Идеи для выходного дня</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1E3E6B0">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EA087C6">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247C655">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779AC59">
            <w:pPr>
              <w:spacing w:after="0"/>
              <w:ind w:left="135" w:firstLine="0"/>
              <w:rPr>
                <w:rFonts w:hint="default"/>
                <w:lang w:val="ru-RU"/>
              </w:rPr>
            </w:pPr>
            <w:r>
              <w:rPr>
                <w:rFonts w:hint="default"/>
                <w:lang w:val="ru-RU"/>
              </w:rPr>
              <w:t>07.02</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2ACEC18F">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6AF4447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D82F456">
            <w:pPr>
              <w:spacing w:after="0"/>
            </w:pPr>
            <w:r>
              <w:rPr>
                <w:rFonts w:ascii="Times New Roman" w:hAnsi="Times New Roman"/>
                <w:color w:val="000000"/>
                <w:sz w:val="24"/>
              </w:rPr>
              <w:t>42</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CCA9722">
            <w:pPr>
              <w:spacing w:after="0"/>
              <w:ind w:left="135" w:firstLine="0"/>
            </w:pPr>
            <w:r>
              <w:rPr>
                <w:rFonts w:ascii="Times New Roman" w:hAnsi="Times New Roman"/>
                <w:color w:val="000000"/>
                <w:sz w:val="24"/>
              </w:rPr>
              <w:t>Летний отдых моей мечты</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1995C16">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5194B80">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061114E">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D7F2858">
            <w:pPr>
              <w:spacing w:after="0"/>
              <w:ind w:left="135" w:firstLine="0"/>
              <w:rPr>
                <w:rFonts w:hint="default"/>
                <w:lang w:val="ru-RU"/>
              </w:rPr>
            </w:pPr>
            <w:r>
              <w:rPr>
                <w:rFonts w:hint="default"/>
                <w:lang w:val="ru-RU"/>
              </w:rPr>
              <w:t>11.02</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507C835B">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198EAB7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FC66FA6">
            <w:pPr>
              <w:spacing w:after="0"/>
            </w:pPr>
            <w:r>
              <w:rPr>
                <w:rFonts w:ascii="Times New Roman" w:hAnsi="Times New Roman"/>
                <w:color w:val="000000"/>
                <w:sz w:val="24"/>
              </w:rPr>
              <w:t>43</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5F030A8">
            <w:pPr>
              <w:spacing w:after="0"/>
              <w:ind w:left="135" w:firstLine="0"/>
            </w:pPr>
            <w:r>
              <w:rPr>
                <w:rFonts w:ascii="Times New Roman" w:hAnsi="Times New Roman"/>
                <w:color w:val="000000"/>
                <w:sz w:val="24"/>
              </w:rPr>
              <w:t>Обобщение по теме «Мир моих увлечений»</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8F8519C">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928FC80">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E1FD0B1">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135124C">
            <w:pPr>
              <w:spacing w:after="0"/>
              <w:ind w:left="135" w:firstLine="0"/>
              <w:rPr>
                <w:rFonts w:hint="default"/>
                <w:lang w:val="ru-RU"/>
              </w:rPr>
            </w:pPr>
            <w:r>
              <w:rPr>
                <w:rFonts w:hint="default"/>
                <w:lang w:val="ru-RU"/>
              </w:rPr>
              <w:t>14.02</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354271CD">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0A69CA5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892DB50">
            <w:pPr>
              <w:spacing w:after="0"/>
            </w:pPr>
            <w:r>
              <w:rPr>
                <w:rFonts w:ascii="Times New Roman" w:hAnsi="Times New Roman"/>
                <w:color w:val="000000"/>
                <w:sz w:val="24"/>
              </w:rPr>
              <w:t>44</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E4D93BE">
            <w:pPr>
              <w:spacing w:after="0"/>
              <w:ind w:left="135" w:firstLine="0"/>
            </w:pPr>
            <w:r>
              <w:rPr>
                <w:rFonts w:ascii="Times New Roman" w:hAnsi="Times New Roman"/>
                <w:color w:val="000000"/>
                <w:sz w:val="24"/>
              </w:rPr>
              <w:t>Контроль по теме «Мир моих увлечений»</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48054C4">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219D36F">
            <w:pPr>
              <w:spacing w:after="0"/>
              <w:ind w:left="135" w:firstLine="0"/>
              <w:jc w:val="center"/>
            </w:pPr>
            <w:r>
              <w:rPr>
                <w:rFonts w:ascii="Times New Roman" w:hAnsi="Times New Roman"/>
                <w:color w:val="000000"/>
                <w:sz w:val="24"/>
              </w:rPr>
              <w:t xml:space="preserve"> 1 </w:t>
            </w: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A0D89A2">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89D728E">
            <w:pPr>
              <w:spacing w:after="0"/>
              <w:ind w:left="135" w:firstLine="0"/>
              <w:rPr>
                <w:rFonts w:hint="default"/>
                <w:lang w:val="ru-RU"/>
              </w:rPr>
            </w:pPr>
            <w:r>
              <w:rPr>
                <w:rFonts w:hint="default"/>
                <w:lang w:val="ru-RU"/>
              </w:rPr>
              <w:t>18.02</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4F440EAD">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1FE724C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C9589C9">
            <w:pPr>
              <w:spacing w:after="0"/>
            </w:pPr>
            <w:r>
              <w:rPr>
                <w:rFonts w:ascii="Times New Roman" w:hAnsi="Times New Roman"/>
                <w:color w:val="000000"/>
                <w:sz w:val="24"/>
              </w:rPr>
              <w:t>45</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96EF1CF">
            <w:pPr>
              <w:spacing w:after="0"/>
              <w:ind w:left="135" w:firstLine="0"/>
            </w:pPr>
            <w:r>
              <w:rPr>
                <w:rFonts w:ascii="Times New Roman" w:hAnsi="Times New Roman"/>
                <w:color w:val="000000"/>
                <w:sz w:val="24"/>
              </w:rPr>
              <w:t>Моя школа (школьные принадлежности)</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0C46A3F">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301B197">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175E368">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1344EE5">
            <w:pPr>
              <w:spacing w:after="0"/>
              <w:ind w:left="135" w:firstLine="0"/>
              <w:rPr>
                <w:rFonts w:hint="default"/>
                <w:lang w:val="ru-RU"/>
              </w:rPr>
            </w:pPr>
            <w:r>
              <w:rPr>
                <w:rFonts w:hint="default"/>
                <w:lang w:val="ru-RU"/>
              </w:rPr>
              <w:t>21.02</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78508D50">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312787D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19CB2FC">
            <w:pPr>
              <w:spacing w:after="0"/>
            </w:pPr>
            <w:r>
              <w:rPr>
                <w:rFonts w:ascii="Times New Roman" w:hAnsi="Times New Roman"/>
                <w:color w:val="000000"/>
                <w:sz w:val="24"/>
              </w:rPr>
              <w:t>46</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F26BB96">
            <w:pPr>
              <w:spacing w:after="0"/>
              <w:ind w:left="135" w:firstLine="0"/>
            </w:pPr>
            <w:r>
              <w:rPr>
                <w:rFonts w:ascii="Times New Roman" w:hAnsi="Times New Roman"/>
                <w:color w:val="000000"/>
                <w:sz w:val="24"/>
              </w:rPr>
              <w:t>Моя школа (мои любимые предметы)</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B4E17E3">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3ACF936">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DB68418">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CE74DF9">
            <w:pPr>
              <w:spacing w:after="0"/>
              <w:ind w:left="135" w:firstLine="0"/>
              <w:rPr>
                <w:rFonts w:hint="default"/>
                <w:lang w:val="ru-RU"/>
              </w:rPr>
            </w:pPr>
            <w:r>
              <w:rPr>
                <w:rFonts w:hint="default"/>
                <w:lang w:val="ru-RU"/>
              </w:rPr>
              <w:t>25.02</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07822942">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2C73BDD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BF53D46">
            <w:pPr>
              <w:spacing w:after="0"/>
            </w:pPr>
            <w:r>
              <w:rPr>
                <w:rFonts w:ascii="Times New Roman" w:hAnsi="Times New Roman"/>
                <w:color w:val="000000"/>
                <w:sz w:val="24"/>
              </w:rPr>
              <w:t>47</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3D1AA43">
            <w:pPr>
              <w:spacing w:after="0"/>
              <w:ind w:left="135" w:firstLine="0"/>
            </w:pPr>
            <w:r>
              <w:rPr>
                <w:rFonts w:ascii="Times New Roman" w:hAnsi="Times New Roman"/>
                <w:color w:val="000000"/>
                <w:sz w:val="24"/>
              </w:rPr>
              <w:t>Мои друзья (имя, возраст, страна, город)</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263CBDB">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7C0494E">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CA839C3">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BAC51CD">
            <w:pPr>
              <w:spacing w:after="0"/>
              <w:ind w:left="135" w:firstLine="0"/>
              <w:rPr>
                <w:rFonts w:hint="default"/>
                <w:lang w:val="ru-RU"/>
              </w:rPr>
            </w:pPr>
            <w:r>
              <w:rPr>
                <w:rFonts w:hint="default"/>
                <w:lang w:val="ru-RU"/>
              </w:rPr>
              <w:t>28.02</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5F558EB4">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3516FB2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B0CD769">
            <w:pPr>
              <w:spacing w:after="0"/>
            </w:pPr>
            <w:r>
              <w:rPr>
                <w:rFonts w:ascii="Times New Roman" w:hAnsi="Times New Roman"/>
                <w:color w:val="000000"/>
                <w:sz w:val="24"/>
              </w:rPr>
              <w:t>48</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E8FD825">
            <w:pPr>
              <w:spacing w:after="0"/>
              <w:ind w:left="135" w:firstLine="0"/>
            </w:pPr>
            <w:r>
              <w:rPr>
                <w:rFonts w:ascii="Times New Roman" w:hAnsi="Times New Roman"/>
                <w:color w:val="000000"/>
                <w:sz w:val="24"/>
              </w:rPr>
              <w:t>Мои друзья (выходные с другом)</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3AD512F">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E02C4FD">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B5E5093">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584D2F8">
            <w:pPr>
              <w:spacing w:after="0"/>
              <w:ind w:left="135" w:firstLine="0"/>
              <w:rPr>
                <w:rFonts w:hint="default"/>
                <w:lang w:val="ru-RU"/>
              </w:rPr>
            </w:pPr>
            <w:r>
              <w:rPr>
                <w:rFonts w:hint="default"/>
                <w:lang w:val="ru-RU"/>
              </w:rPr>
              <w:t>04.03</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6BB214C2">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1B67847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5039DD5">
            <w:pPr>
              <w:spacing w:after="0"/>
            </w:pPr>
            <w:r>
              <w:rPr>
                <w:rFonts w:ascii="Times New Roman" w:hAnsi="Times New Roman"/>
                <w:color w:val="000000"/>
                <w:sz w:val="24"/>
              </w:rPr>
              <w:t>49</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E7B76B3">
            <w:pPr>
              <w:spacing w:after="0"/>
              <w:ind w:left="135" w:firstLine="0"/>
            </w:pPr>
            <w:r>
              <w:rPr>
                <w:rFonts w:ascii="Times New Roman" w:hAnsi="Times New Roman"/>
                <w:color w:val="000000"/>
                <w:sz w:val="24"/>
              </w:rPr>
              <w:t>Моя малая родина: город/село (отдыхаем с семьёй)</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688F916">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A1F56F2">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1BE280B">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AE3BA03">
            <w:pPr>
              <w:spacing w:after="0"/>
              <w:ind w:left="135" w:firstLine="0"/>
              <w:rPr>
                <w:rFonts w:hint="default"/>
                <w:lang w:val="ru-RU"/>
              </w:rPr>
            </w:pPr>
            <w:r>
              <w:rPr>
                <w:rFonts w:hint="default"/>
                <w:lang w:val="ru-RU"/>
              </w:rPr>
              <w:t>07.03</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366CD09B">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56913C5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2859D4F">
            <w:pPr>
              <w:spacing w:after="0"/>
            </w:pPr>
            <w:r>
              <w:rPr>
                <w:rFonts w:ascii="Times New Roman" w:hAnsi="Times New Roman"/>
                <w:color w:val="000000"/>
                <w:sz w:val="24"/>
              </w:rPr>
              <w:t>50</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E31D620">
            <w:pPr>
              <w:spacing w:after="0"/>
              <w:ind w:left="135" w:firstLine="0"/>
            </w:pPr>
            <w:r>
              <w:rPr>
                <w:rFonts w:ascii="Times New Roman" w:hAnsi="Times New Roman"/>
                <w:color w:val="000000"/>
                <w:sz w:val="24"/>
              </w:rPr>
              <w:t>Моя малая Родина: город/село (традиционная еда)</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2774AE5">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9265911">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68FCA09">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F8A330F">
            <w:pPr>
              <w:spacing w:after="0"/>
              <w:ind w:left="135" w:firstLine="0"/>
              <w:rPr>
                <w:rFonts w:hint="default"/>
                <w:lang w:val="ru-RU"/>
              </w:rPr>
            </w:pPr>
            <w:r>
              <w:rPr>
                <w:rFonts w:hint="default"/>
                <w:lang w:val="ru-RU"/>
              </w:rPr>
              <w:t>11.03</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31FFCFE4">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24924F8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4464B8C">
            <w:pPr>
              <w:spacing w:after="0"/>
            </w:pPr>
            <w:r>
              <w:rPr>
                <w:rFonts w:ascii="Times New Roman" w:hAnsi="Times New Roman"/>
                <w:color w:val="000000"/>
                <w:sz w:val="24"/>
              </w:rPr>
              <w:t>51</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F466409">
            <w:pPr>
              <w:spacing w:after="0"/>
              <w:ind w:left="135" w:firstLine="0"/>
            </w:pPr>
            <w:r>
              <w:rPr>
                <w:rFonts w:ascii="Times New Roman" w:hAnsi="Times New Roman"/>
                <w:color w:val="000000"/>
                <w:sz w:val="24"/>
              </w:rPr>
              <w:t>Времена года</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EDCA512">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73E5072">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1F4EAFE">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F65AC34">
            <w:pPr>
              <w:spacing w:after="0"/>
              <w:ind w:left="135" w:firstLine="0"/>
              <w:rPr>
                <w:rFonts w:hint="default"/>
                <w:lang w:val="ru-RU"/>
              </w:rPr>
            </w:pPr>
            <w:r>
              <w:rPr>
                <w:rFonts w:hint="default"/>
                <w:lang w:val="ru-RU"/>
              </w:rPr>
              <w:t>14.03</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41D2A808">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1232C8A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DE38494">
            <w:pPr>
              <w:spacing w:after="0"/>
            </w:pPr>
            <w:r>
              <w:rPr>
                <w:rFonts w:ascii="Times New Roman" w:hAnsi="Times New Roman"/>
                <w:color w:val="000000"/>
                <w:sz w:val="24"/>
              </w:rPr>
              <w:t>52</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5FCD398">
            <w:pPr>
              <w:spacing w:after="0"/>
              <w:ind w:left="135" w:firstLine="0"/>
            </w:pPr>
            <w:r>
              <w:rPr>
                <w:rFonts w:ascii="Times New Roman" w:hAnsi="Times New Roman"/>
                <w:color w:val="000000"/>
                <w:sz w:val="24"/>
              </w:rPr>
              <w:t>Любимое время года</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BBF982E">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4BC261D">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CB22028">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300BE3E">
            <w:pPr>
              <w:spacing w:after="0"/>
              <w:ind w:left="135" w:firstLine="0"/>
              <w:rPr>
                <w:rFonts w:hint="default"/>
                <w:lang w:val="ru-RU"/>
              </w:rPr>
            </w:pPr>
            <w:r>
              <w:rPr>
                <w:rFonts w:hint="default"/>
                <w:lang w:val="ru-RU"/>
              </w:rPr>
              <w:t>18.03</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287A6B81">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29F0208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59BFBC8">
            <w:pPr>
              <w:spacing w:after="0"/>
            </w:pPr>
            <w:r>
              <w:rPr>
                <w:rFonts w:ascii="Times New Roman" w:hAnsi="Times New Roman"/>
                <w:color w:val="000000"/>
                <w:sz w:val="24"/>
              </w:rPr>
              <w:t>53</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41899A7">
            <w:pPr>
              <w:spacing w:after="0"/>
              <w:ind w:left="135" w:firstLine="0"/>
            </w:pPr>
            <w:r>
              <w:rPr>
                <w:rFonts w:ascii="Times New Roman" w:hAnsi="Times New Roman"/>
                <w:color w:val="000000"/>
                <w:sz w:val="24"/>
              </w:rPr>
              <w:t>Любимое время года моих одноклассников</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45A112C">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9507CC4">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DFB5209">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E6C48C0">
            <w:pPr>
              <w:spacing w:after="0"/>
              <w:ind w:left="135" w:firstLine="0"/>
              <w:rPr>
                <w:rFonts w:hint="default"/>
                <w:lang w:val="ru-RU"/>
              </w:rPr>
            </w:pPr>
            <w:r>
              <w:rPr>
                <w:rFonts w:hint="default"/>
                <w:lang w:val="ru-RU"/>
              </w:rPr>
              <w:t>21.03</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4AD94033">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31AC163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4D27876">
            <w:pPr>
              <w:spacing w:after="0"/>
            </w:pPr>
            <w:r>
              <w:rPr>
                <w:rFonts w:ascii="Times New Roman" w:hAnsi="Times New Roman"/>
                <w:color w:val="000000"/>
                <w:sz w:val="24"/>
              </w:rPr>
              <w:t>54</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D42DDD9">
            <w:pPr>
              <w:spacing w:after="0"/>
              <w:ind w:left="135" w:firstLine="0"/>
            </w:pPr>
            <w:r>
              <w:rPr>
                <w:rFonts w:ascii="Times New Roman" w:hAnsi="Times New Roman"/>
                <w:color w:val="000000"/>
                <w:sz w:val="24"/>
              </w:rPr>
              <w:t>Одеваемся по погоде</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8AA9135">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2246B9C">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9512997">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10AC8CF">
            <w:pPr>
              <w:spacing w:after="0"/>
              <w:ind w:left="135" w:firstLine="0"/>
              <w:rPr>
                <w:rFonts w:hint="default"/>
                <w:lang w:val="ru-RU"/>
              </w:rPr>
            </w:pPr>
            <w:r>
              <w:rPr>
                <w:rFonts w:hint="default"/>
                <w:lang w:val="ru-RU"/>
              </w:rPr>
              <w:t>01.04</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7D7582C1">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1EDA81E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F892419">
            <w:pPr>
              <w:spacing w:after="0"/>
            </w:pPr>
            <w:r>
              <w:rPr>
                <w:rFonts w:ascii="Times New Roman" w:hAnsi="Times New Roman"/>
                <w:color w:val="000000"/>
                <w:sz w:val="24"/>
              </w:rPr>
              <w:t>55</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E7072FB">
            <w:pPr>
              <w:spacing w:after="0"/>
              <w:ind w:left="135" w:firstLine="0"/>
            </w:pPr>
            <w:r>
              <w:rPr>
                <w:rFonts w:ascii="Times New Roman" w:hAnsi="Times New Roman"/>
                <w:color w:val="000000"/>
                <w:sz w:val="24"/>
              </w:rPr>
              <w:t>Обобщение по теме «Мир вокруг меня»</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EC8495A">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6604BD8">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23BD487">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D141A72">
            <w:pPr>
              <w:spacing w:after="0"/>
              <w:ind w:left="135" w:firstLine="0"/>
              <w:rPr>
                <w:rFonts w:hint="default"/>
                <w:lang w:val="ru-RU"/>
              </w:rPr>
            </w:pPr>
            <w:r>
              <w:rPr>
                <w:rFonts w:hint="default"/>
                <w:lang w:val="ru-RU"/>
              </w:rPr>
              <w:t>04.04</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2CD1A192">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22DCACC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76FFA95">
            <w:pPr>
              <w:spacing w:after="0"/>
            </w:pPr>
            <w:r>
              <w:rPr>
                <w:rFonts w:ascii="Times New Roman" w:hAnsi="Times New Roman"/>
                <w:color w:val="000000"/>
                <w:sz w:val="24"/>
              </w:rPr>
              <w:t>56</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4149A7C">
            <w:pPr>
              <w:spacing w:after="0"/>
              <w:ind w:left="135" w:firstLine="0"/>
            </w:pPr>
            <w:r>
              <w:rPr>
                <w:rFonts w:ascii="Times New Roman" w:hAnsi="Times New Roman"/>
                <w:color w:val="000000"/>
                <w:sz w:val="24"/>
              </w:rPr>
              <w:t>Контроль по теме «Мир вокруг меня»</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5618B85">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F37D5B8">
            <w:pPr>
              <w:spacing w:after="0"/>
              <w:ind w:left="135" w:firstLine="0"/>
              <w:jc w:val="center"/>
            </w:pPr>
            <w:r>
              <w:rPr>
                <w:rFonts w:ascii="Times New Roman" w:hAnsi="Times New Roman"/>
                <w:color w:val="000000"/>
                <w:sz w:val="24"/>
              </w:rPr>
              <w:t xml:space="preserve"> 1 </w:t>
            </w: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DBFF6CB">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7367C41">
            <w:pPr>
              <w:spacing w:after="0"/>
              <w:ind w:left="135" w:firstLine="0"/>
              <w:rPr>
                <w:rFonts w:hint="default"/>
                <w:lang w:val="ru-RU"/>
              </w:rPr>
            </w:pPr>
            <w:r>
              <w:rPr>
                <w:rFonts w:hint="default"/>
                <w:lang w:val="ru-RU"/>
              </w:rPr>
              <w:t>08.04</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1A470137">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7D236B9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61FF931">
            <w:pPr>
              <w:spacing w:after="0"/>
            </w:pPr>
            <w:r>
              <w:rPr>
                <w:rFonts w:ascii="Times New Roman" w:hAnsi="Times New Roman"/>
                <w:color w:val="000000"/>
                <w:sz w:val="24"/>
              </w:rPr>
              <w:t>57</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D1504B3">
            <w:pPr>
              <w:spacing w:after="0"/>
              <w:ind w:left="135" w:firstLine="0"/>
            </w:pPr>
            <w:r>
              <w:rPr>
                <w:rFonts w:ascii="Times New Roman" w:hAnsi="Times New Roman"/>
                <w:color w:val="000000"/>
                <w:sz w:val="24"/>
              </w:rPr>
              <w:t>Родная страна и страны изучаемого языка (столицы, Москва – столица России, Лондон – столица Великобритании)</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2330D5D">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AC9EC5C">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CB0B0C2">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158E9AF">
            <w:pPr>
              <w:spacing w:after="0"/>
              <w:ind w:left="135" w:firstLine="0"/>
              <w:rPr>
                <w:rFonts w:hint="default"/>
                <w:lang w:val="ru-RU"/>
              </w:rPr>
            </w:pPr>
            <w:r>
              <w:rPr>
                <w:rFonts w:hint="default"/>
                <w:lang w:val="ru-RU"/>
              </w:rPr>
              <w:t>11.04</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68D00CD6">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11684AB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C1CFD8B">
            <w:pPr>
              <w:spacing w:after="0"/>
            </w:pPr>
            <w:r>
              <w:rPr>
                <w:rFonts w:ascii="Times New Roman" w:hAnsi="Times New Roman"/>
                <w:color w:val="000000"/>
                <w:sz w:val="24"/>
              </w:rPr>
              <w:t>58</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83E396F">
            <w:pPr>
              <w:spacing w:after="0"/>
              <w:ind w:left="135" w:firstLine="0"/>
            </w:pPr>
            <w:r>
              <w:rPr>
                <w:rFonts w:ascii="Times New Roman" w:hAnsi="Times New Roman"/>
                <w:color w:val="000000"/>
                <w:sz w:val="24"/>
              </w:rPr>
              <w:t>Страны изучаемого языка (Великобритания)</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A0D7873">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F85443B">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362AB45">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5F2D6F1">
            <w:pPr>
              <w:spacing w:after="0"/>
              <w:ind w:left="135" w:firstLine="0"/>
              <w:rPr>
                <w:rFonts w:hint="default"/>
                <w:lang w:val="ru-RU"/>
              </w:rPr>
            </w:pPr>
            <w:r>
              <w:rPr>
                <w:rFonts w:hint="default"/>
                <w:lang w:val="ru-RU"/>
              </w:rPr>
              <w:t>15.04</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4FA99A92">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76F4653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0343A40">
            <w:pPr>
              <w:spacing w:after="0"/>
            </w:pPr>
            <w:r>
              <w:rPr>
                <w:rFonts w:ascii="Times New Roman" w:hAnsi="Times New Roman"/>
                <w:color w:val="000000"/>
                <w:sz w:val="24"/>
              </w:rPr>
              <w:t>59</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7F30760">
            <w:pPr>
              <w:spacing w:after="0"/>
              <w:ind w:left="135" w:firstLine="0"/>
            </w:pPr>
            <w:r>
              <w:rPr>
                <w:rFonts w:ascii="Times New Roman" w:hAnsi="Times New Roman"/>
                <w:color w:val="000000"/>
                <w:sz w:val="24"/>
              </w:rPr>
              <w:t>Детский фольклор (сказки и песни)</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945B0E0">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045A690">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0D231DF">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2FE5BF1">
            <w:pPr>
              <w:spacing w:after="0"/>
              <w:ind w:left="135" w:firstLine="0"/>
              <w:rPr>
                <w:rFonts w:hint="default"/>
                <w:lang w:val="ru-RU"/>
              </w:rPr>
            </w:pPr>
            <w:r>
              <w:rPr>
                <w:rFonts w:hint="default"/>
                <w:lang w:val="ru-RU"/>
              </w:rPr>
              <w:t>18.04</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0DAFDFED">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6300E22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A1475CF">
            <w:pPr>
              <w:spacing w:after="0"/>
            </w:pPr>
            <w:r>
              <w:rPr>
                <w:rFonts w:ascii="Times New Roman" w:hAnsi="Times New Roman"/>
                <w:color w:val="000000"/>
                <w:sz w:val="24"/>
              </w:rPr>
              <w:t>60</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7EBC533">
            <w:pPr>
              <w:spacing w:after="0"/>
              <w:ind w:left="135" w:firstLine="0"/>
            </w:pPr>
            <w:r>
              <w:rPr>
                <w:rFonts w:ascii="Times New Roman" w:hAnsi="Times New Roman"/>
                <w:color w:val="000000"/>
                <w:sz w:val="24"/>
              </w:rPr>
              <w:t>Моя любимая сказка (знакомство со сказкой)</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3C2E664">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AC154D5">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174145A">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E89D886">
            <w:pPr>
              <w:spacing w:after="0"/>
              <w:ind w:left="135" w:firstLine="0"/>
              <w:rPr>
                <w:rFonts w:hint="default"/>
                <w:lang w:val="ru-RU"/>
              </w:rPr>
            </w:pPr>
            <w:r>
              <w:rPr>
                <w:rFonts w:hint="default"/>
                <w:lang w:val="ru-RU"/>
              </w:rPr>
              <w:t>22.04</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76788EDE">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0F5D65C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A2F4211">
            <w:pPr>
              <w:spacing w:after="0"/>
            </w:pPr>
            <w:r>
              <w:rPr>
                <w:rFonts w:ascii="Times New Roman" w:hAnsi="Times New Roman"/>
                <w:color w:val="000000"/>
                <w:sz w:val="24"/>
              </w:rPr>
              <w:t>61</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8FBEBFC">
            <w:pPr>
              <w:spacing w:after="0"/>
              <w:ind w:left="135" w:firstLine="0"/>
            </w:pPr>
            <w:r>
              <w:rPr>
                <w:rFonts w:ascii="Times New Roman" w:hAnsi="Times New Roman"/>
                <w:color w:val="000000"/>
                <w:sz w:val="24"/>
              </w:rPr>
              <w:t>Моя любимая сказка (знакомство с персонажами)</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AFD883B">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FEBB641">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C1DAE0C">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F88C2A8">
            <w:pPr>
              <w:spacing w:after="0"/>
              <w:ind w:left="135" w:firstLine="0"/>
              <w:rPr>
                <w:rFonts w:hint="default"/>
                <w:lang w:val="ru-RU"/>
              </w:rPr>
            </w:pPr>
            <w:r>
              <w:rPr>
                <w:rFonts w:hint="default"/>
                <w:lang w:val="ru-RU"/>
              </w:rPr>
              <w:t>25.04</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60155920">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1E6DE49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7FFD6E6">
            <w:pPr>
              <w:spacing w:after="0"/>
            </w:pPr>
            <w:r>
              <w:rPr>
                <w:rFonts w:ascii="Times New Roman" w:hAnsi="Times New Roman"/>
                <w:color w:val="000000"/>
                <w:sz w:val="24"/>
              </w:rPr>
              <w:t>62</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F53E1D6">
            <w:pPr>
              <w:spacing w:after="0"/>
              <w:ind w:left="135" w:firstLine="0"/>
            </w:pPr>
            <w:r>
              <w:rPr>
                <w:rFonts w:ascii="Times New Roman" w:hAnsi="Times New Roman"/>
                <w:color w:val="000000"/>
                <w:sz w:val="24"/>
              </w:rPr>
              <w:t>Моя любимая сказка (описание характера персонажей)</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78C9A77">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FEF4151">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3FBC5EB">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5E4FF88">
            <w:pPr>
              <w:spacing w:after="0"/>
              <w:ind w:left="135" w:firstLine="0"/>
              <w:rPr>
                <w:rFonts w:hint="default"/>
                <w:lang w:val="ru-RU"/>
              </w:rPr>
            </w:pPr>
            <w:r>
              <w:rPr>
                <w:rFonts w:hint="default"/>
                <w:lang w:val="ru-RU"/>
              </w:rPr>
              <w:t>29.04</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157671F9">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2EB666A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DEFA8CA">
            <w:pPr>
              <w:spacing w:after="0"/>
            </w:pPr>
            <w:r>
              <w:rPr>
                <w:rFonts w:ascii="Times New Roman" w:hAnsi="Times New Roman"/>
                <w:color w:val="000000"/>
                <w:sz w:val="24"/>
              </w:rPr>
              <w:t>63</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497D708">
            <w:pPr>
              <w:spacing w:after="0"/>
              <w:ind w:left="135" w:firstLine="0"/>
            </w:pPr>
            <w:r>
              <w:rPr>
                <w:rFonts w:ascii="Times New Roman" w:hAnsi="Times New Roman"/>
                <w:color w:val="000000"/>
                <w:sz w:val="24"/>
              </w:rPr>
              <w:t>Моя любимая сказка (описание внешнего вида персонажей)</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446FDF7">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31B65E8">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3B071A5">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852140A">
            <w:pPr>
              <w:spacing w:after="0"/>
              <w:ind w:left="135" w:firstLine="0"/>
              <w:rPr>
                <w:rFonts w:hint="default"/>
                <w:lang w:val="ru-RU"/>
              </w:rPr>
            </w:pPr>
            <w:r>
              <w:rPr>
                <w:rFonts w:hint="default"/>
                <w:lang w:val="ru-RU"/>
              </w:rPr>
              <w:t>02.05</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5E97A1D9">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3F92EAB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1A6DA88">
            <w:pPr>
              <w:spacing w:after="0"/>
            </w:pPr>
            <w:r>
              <w:rPr>
                <w:rFonts w:ascii="Times New Roman" w:hAnsi="Times New Roman"/>
                <w:color w:val="000000"/>
                <w:sz w:val="24"/>
              </w:rPr>
              <w:t>64</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5D2C9B85">
            <w:pPr>
              <w:spacing w:after="0"/>
              <w:ind w:left="135" w:firstLine="0"/>
            </w:pPr>
            <w:r>
              <w:rPr>
                <w:rFonts w:ascii="Times New Roman" w:hAnsi="Times New Roman"/>
                <w:color w:val="000000"/>
                <w:sz w:val="24"/>
              </w:rPr>
              <w:t>Моя любимая сказка (главный герой)</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12E6269">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CDCCA48">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796A2D5">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4969685">
            <w:pPr>
              <w:spacing w:after="0"/>
              <w:ind w:left="135" w:firstLine="0"/>
              <w:rPr>
                <w:rFonts w:hint="default"/>
                <w:lang w:val="ru-RU"/>
              </w:rPr>
            </w:pPr>
            <w:r>
              <w:rPr>
                <w:rFonts w:hint="default"/>
                <w:lang w:val="ru-RU"/>
              </w:rPr>
              <w:t>06.05</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6E66EEF0">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04661F8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99797FF">
            <w:pPr>
              <w:spacing w:after="0"/>
            </w:pPr>
            <w:r>
              <w:rPr>
                <w:rFonts w:ascii="Times New Roman" w:hAnsi="Times New Roman"/>
                <w:color w:val="000000"/>
                <w:sz w:val="24"/>
              </w:rPr>
              <w:t>65</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C8A55E4">
            <w:pPr>
              <w:spacing w:after="0"/>
              <w:ind w:left="135" w:firstLine="0"/>
            </w:pPr>
            <w:r>
              <w:rPr>
                <w:rFonts w:ascii="Times New Roman" w:hAnsi="Times New Roman"/>
                <w:color w:val="000000"/>
                <w:sz w:val="24"/>
              </w:rPr>
              <w:t>Праздники родной страны (Новый год, Рождество)</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568239C">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91847CB">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6437E27">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1210005">
            <w:pPr>
              <w:spacing w:after="0"/>
              <w:ind w:left="135" w:firstLine="0"/>
              <w:rPr>
                <w:rFonts w:hint="default"/>
                <w:lang w:val="ru-RU"/>
              </w:rPr>
            </w:pPr>
            <w:r>
              <w:rPr>
                <w:rFonts w:hint="default"/>
                <w:lang w:val="ru-RU"/>
              </w:rPr>
              <w:t>13.05</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16C07222">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132C423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DE2AF1A">
            <w:pPr>
              <w:spacing w:after="0"/>
            </w:pPr>
            <w:r>
              <w:rPr>
                <w:rFonts w:ascii="Times New Roman" w:hAnsi="Times New Roman"/>
                <w:color w:val="000000"/>
                <w:sz w:val="24"/>
              </w:rPr>
              <w:t>66</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1E1CC38">
            <w:pPr>
              <w:spacing w:after="0"/>
              <w:ind w:left="135" w:firstLine="0"/>
            </w:pPr>
            <w:r>
              <w:rPr>
                <w:rFonts w:ascii="Times New Roman" w:hAnsi="Times New Roman"/>
                <w:color w:val="000000"/>
                <w:sz w:val="24"/>
              </w:rPr>
              <w:t>Праздники страны изучаемого языка (Рождество и Новый год в Великобритании)</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86C41EA">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E57EDBF">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021F68A">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8008D96">
            <w:pPr>
              <w:spacing w:after="0"/>
              <w:ind w:left="135" w:firstLine="0"/>
              <w:rPr>
                <w:rFonts w:hint="default"/>
                <w:lang w:val="ru-RU"/>
              </w:rPr>
            </w:pPr>
            <w:r>
              <w:rPr>
                <w:rFonts w:hint="default"/>
                <w:lang w:val="ru-RU"/>
              </w:rPr>
              <w:t>16.05</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3F9056C7">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092C567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4BD8BDE">
            <w:pPr>
              <w:spacing w:after="0"/>
            </w:pPr>
            <w:r>
              <w:rPr>
                <w:rFonts w:ascii="Times New Roman" w:hAnsi="Times New Roman"/>
                <w:color w:val="000000"/>
                <w:sz w:val="24"/>
              </w:rPr>
              <w:t>67</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323D71E">
            <w:pPr>
              <w:spacing w:after="0"/>
              <w:ind w:left="135" w:firstLine="0"/>
            </w:pPr>
            <w:r>
              <w:rPr>
                <w:rFonts w:ascii="Times New Roman" w:hAnsi="Times New Roman"/>
                <w:color w:val="000000"/>
                <w:sz w:val="24"/>
              </w:rPr>
              <w:t>Обобщение по теме «Родная страна и страны изучаемого языка»</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C1CAF3E">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1813569">
            <w:pPr>
              <w:spacing w:after="0"/>
              <w:ind w:left="135" w:firstLine="0"/>
              <w:jc w:val="center"/>
            </w:pP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FF86163">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3EF69F3">
            <w:pPr>
              <w:spacing w:after="0"/>
              <w:ind w:left="135" w:firstLine="0"/>
              <w:rPr>
                <w:rFonts w:hint="default"/>
                <w:lang w:val="ru-RU"/>
              </w:rPr>
            </w:pPr>
            <w:r>
              <w:rPr>
                <w:rFonts w:hint="default"/>
                <w:lang w:val="ru-RU"/>
              </w:rPr>
              <w:t>20.05</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73A0171E">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630349F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59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20BABD39">
            <w:pPr>
              <w:spacing w:after="0"/>
            </w:pPr>
            <w:r>
              <w:rPr>
                <w:rFonts w:ascii="Times New Roman" w:hAnsi="Times New Roman"/>
                <w:color w:val="000000"/>
                <w:sz w:val="24"/>
              </w:rPr>
              <w:t>68</w:t>
            </w:r>
          </w:p>
        </w:tc>
        <w:tc>
          <w:tcPr>
            <w:tcW w:w="1833"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B34343D">
            <w:pPr>
              <w:spacing w:after="0"/>
              <w:ind w:left="135" w:firstLine="0"/>
            </w:pPr>
            <w:r>
              <w:rPr>
                <w:rFonts w:ascii="Times New Roman" w:hAnsi="Times New Roman"/>
                <w:color w:val="000000"/>
                <w:sz w:val="24"/>
              </w:rPr>
              <w:t>Контроль по теме «Родная страна и страны изучаемого языка»</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486028FC">
            <w:pPr>
              <w:spacing w:after="0"/>
              <w:ind w:left="135" w:firstLine="0"/>
              <w:jc w:val="center"/>
            </w:pPr>
            <w:r>
              <w:rPr>
                <w:rFonts w:ascii="Times New Roman" w:hAnsi="Times New Roman"/>
                <w:color w:val="000000"/>
                <w:sz w:val="24"/>
              </w:rPr>
              <w:t xml:space="preserve"> 1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7FF4E75">
            <w:pPr>
              <w:spacing w:after="0"/>
              <w:ind w:left="135" w:firstLine="0"/>
              <w:jc w:val="center"/>
            </w:pPr>
            <w:r>
              <w:rPr>
                <w:rFonts w:ascii="Times New Roman" w:hAnsi="Times New Roman"/>
                <w:color w:val="000000"/>
                <w:sz w:val="24"/>
              </w:rPr>
              <w:t xml:space="preserve"> 1 </w:t>
            </w: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1BFE816">
            <w:pPr>
              <w:spacing w:after="0"/>
              <w:ind w:left="135" w:firstLine="0"/>
              <w:jc w:val="center"/>
            </w:pPr>
          </w:p>
        </w:tc>
        <w:tc>
          <w:tcPr>
            <w:tcW w:w="1136"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1C606651">
            <w:pPr>
              <w:spacing w:after="0"/>
              <w:ind w:left="135" w:firstLine="0"/>
              <w:rPr>
                <w:rFonts w:hint="default"/>
                <w:lang w:val="ru-RU"/>
              </w:rPr>
            </w:pPr>
            <w:r>
              <w:rPr>
                <w:rFonts w:hint="default"/>
                <w:lang w:val="ru-RU"/>
              </w:rPr>
              <w:t>23.05</w:t>
            </w:r>
          </w:p>
        </w:tc>
        <w:tc>
          <w:tcPr>
            <w:tcW w:w="2338" w:type="dxa"/>
            <w:tcBorders>
              <w:top w:val="single" w:color="000000" w:sz="0" w:space="0"/>
              <w:left w:val="single" w:color="000000" w:sz="0" w:space="0"/>
              <w:bottom w:val="single" w:color="000000" w:sz="0" w:space="0"/>
              <w:right w:val="single" w:color="000000" w:sz="0" w:space="0"/>
            </w:tcBorders>
            <w:tcMar>
              <w:top w:w="50" w:type="dxa"/>
              <w:left w:w="100" w:type="dxa"/>
            </w:tcMar>
          </w:tcPr>
          <w:p w14:paraId="697C49F0">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tc>
      </w:tr>
      <w:tr w14:paraId="4252B73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44" w:hRule="atLeast"/>
        </w:trPr>
        <w:tc>
          <w:tcPr>
            <w:tcW w:w="2431" w:type="dxa"/>
            <w:gridSpan w:val="2"/>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03835333">
            <w:pPr>
              <w:spacing w:after="0"/>
              <w:ind w:left="135" w:firstLine="0"/>
            </w:pPr>
            <w:r>
              <w:rPr>
                <w:rFonts w:ascii="Times New Roman" w:hAnsi="Times New Roman"/>
                <w:color w:val="000000"/>
                <w:sz w:val="24"/>
              </w:rPr>
              <w:t>ОБЩЕЕ КОЛИЧЕСТВО ЧАСОВ ПО ПРОГРАММЕ</w:t>
            </w:r>
          </w:p>
        </w:tc>
        <w:tc>
          <w:tcPr>
            <w:tcW w:w="809"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76D07FF">
            <w:pPr>
              <w:spacing w:after="0"/>
              <w:ind w:left="135" w:firstLine="0"/>
              <w:jc w:val="center"/>
            </w:pPr>
            <w:r>
              <w:rPr>
                <w:rFonts w:ascii="Times New Roman" w:hAnsi="Times New Roman"/>
                <w:color w:val="000000"/>
                <w:sz w:val="24"/>
              </w:rPr>
              <w:t xml:space="preserve"> 68 </w:t>
            </w:r>
          </w:p>
        </w:tc>
        <w:tc>
          <w:tcPr>
            <w:tcW w:w="1538"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6438917D">
            <w:pPr>
              <w:spacing w:after="0"/>
              <w:ind w:left="135" w:firstLine="0"/>
              <w:jc w:val="center"/>
            </w:pPr>
            <w:r>
              <w:rPr>
                <w:rFonts w:ascii="Times New Roman" w:hAnsi="Times New Roman"/>
                <w:color w:val="000000"/>
                <w:sz w:val="24"/>
              </w:rPr>
              <w:t xml:space="preserve"> 4 </w:t>
            </w:r>
          </w:p>
        </w:tc>
        <w:tc>
          <w:tcPr>
            <w:tcW w:w="1594" w:type="dxa"/>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31F50A66">
            <w:pPr>
              <w:spacing w:after="0"/>
              <w:ind w:left="135" w:firstLine="0"/>
              <w:jc w:val="center"/>
            </w:pPr>
            <w:r>
              <w:rPr>
                <w:rFonts w:ascii="Times New Roman" w:hAnsi="Times New Roman"/>
                <w:color w:val="000000"/>
                <w:sz w:val="24"/>
              </w:rPr>
              <w:t xml:space="preserve">0 </w:t>
            </w:r>
          </w:p>
        </w:tc>
        <w:tc>
          <w:tcPr>
            <w:tcW w:w="3474" w:type="dxa"/>
            <w:gridSpan w:val="2"/>
            <w:tcBorders>
              <w:top w:val="single" w:color="000000" w:sz="0" w:space="0"/>
              <w:left w:val="single" w:color="000000" w:sz="0" w:space="0"/>
              <w:bottom w:val="single" w:color="000000" w:sz="0" w:space="0"/>
              <w:right w:val="single" w:color="000000" w:sz="0" w:space="0"/>
            </w:tcBorders>
            <w:tcMar>
              <w:top w:w="50" w:type="dxa"/>
              <w:left w:w="100" w:type="dxa"/>
            </w:tcMar>
            <w:vAlign w:val="center"/>
          </w:tcPr>
          <w:p w14:paraId="7A1E54D7"/>
        </w:tc>
      </w:tr>
    </w:tbl>
    <w:p w14:paraId="4BAF12AB"/>
    <w:p w14:paraId="45467BEA"/>
    <w:p w14:paraId="0AD28CB9"/>
    <w:p w14:paraId="4689B4AA"/>
    <w:p w14:paraId="6DACDE79"/>
    <w:p w14:paraId="15C1A437"/>
    <w:p w14:paraId="700F2677"/>
    <w:p w14:paraId="7D89C0D0"/>
    <w:p w14:paraId="0718F33B"/>
    <w:p w14:paraId="2C20187A">
      <w:pPr>
        <w:spacing w:after="0"/>
        <w:ind w:left="120" w:firstLine="0"/>
      </w:pPr>
      <w:r>
        <w:rPr>
          <w:rFonts w:ascii="Times New Roman" w:hAnsi="Times New Roman"/>
          <w:b/>
          <w:color w:val="000000"/>
          <w:sz w:val="28"/>
        </w:rPr>
        <w:t>УЧЕБНО-МЕТОДИЧЕСКОЕ ОБЕСПЕЧЕНИЕ ОБРАЗОВАТЕЛЬНОГО ПРОЦЕССА</w:t>
      </w:r>
    </w:p>
    <w:p w14:paraId="782D99F0">
      <w:pPr>
        <w:spacing w:after="0" w:line="480" w:lineRule="auto"/>
        <w:ind w:left="120" w:firstLine="0"/>
      </w:pPr>
      <w:r>
        <w:rPr>
          <w:rFonts w:ascii="Times New Roman" w:hAnsi="Times New Roman"/>
          <w:b/>
          <w:color w:val="000000"/>
          <w:sz w:val="28"/>
        </w:rPr>
        <w:t>ОБЯЗАТЕЛЬНЫЕ УЧЕБНЫЕ МАТЕРИАЛЫ ДЛЯ УЧЕНИКА</w:t>
      </w:r>
    </w:p>
    <w:p w14:paraId="23BAC5CC">
      <w:pPr>
        <w:pStyle w:val="23"/>
        <w:numPr>
          <w:ilvl w:val="0"/>
          <w:numId w:val="17"/>
        </w:numPr>
        <w:spacing w:after="0" w:line="360" w:lineRule="auto"/>
        <w:rPr>
          <w:rFonts w:ascii="Times New Roman" w:hAnsi="Times New Roman"/>
          <w:sz w:val="28"/>
        </w:rPr>
      </w:pPr>
      <w:r>
        <w:rPr>
          <w:rFonts w:ascii="Times New Roman" w:hAnsi="Times New Roman"/>
          <w:color w:val="000000"/>
          <w:sz w:val="28"/>
        </w:rPr>
        <w:t>​‌‌​</w:t>
      </w:r>
      <w:r>
        <w:rPr>
          <w:rFonts w:ascii="Times New Roman" w:hAnsi="Times New Roman"/>
          <w:color w:val="000000"/>
          <w:sz w:val="28"/>
          <w:shd w:val="clear" w:fill="F8F9FB"/>
        </w:rPr>
        <w:t>Английский язык. 2 класс: учебник: в 2 частях, 2 класс/ Быкова Н. И., Дули Д., Поспелова М. Д. и другие, Акционерное общество «Издательство «Просвещение»</w:t>
      </w:r>
    </w:p>
    <w:p w14:paraId="688380C1">
      <w:pPr>
        <w:spacing w:after="0" w:line="480" w:lineRule="auto"/>
        <w:ind w:left="120" w:firstLine="0"/>
      </w:pPr>
      <w:r>
        <w:rPr>
          <w:rFonts w:ascii="Times New Roman" w:hAnsi="Times New Roman"/>
          <w:color w:val="000000"/>
          <w:sz w:val="28"/>
        </w:rPr>
        <w:t>​‌‌</w:t>
      </w:r>
    </w:p>
    <w:p w14:paraId="12324895">
      <w:pPr>
        <w:spacing w:after="0"/>
        <w:ind w:left="120" w:firstLine="0"/>
      </w:pPr>
      <w:r>
        <w:rPr>
          <w:rFonts w:ascii="Times New Roman" w:hAnsi="Times New Roman"/>
          <w:color w:val="000000"/>
          <w:sz w:val="28"/>
        </w:rPr>
        <w:t>​</w:t>
      </w:r>
    </w:p>
    <w:p w14:paraId="3F4B6619">
      <w:pPr>
        <w:spacing w:after="0" w:line="480" w:lineRule="auto"/>
        <w:ind w:left="120" w:firstLine="0"/>
      </w:pPr>
      <w:r>
        <w:rPr>
          <w:rFonts w:ascii="Times New Roman" w:hAnsi="Times New Roman"/>
          <w:b/>
          <w:color w:val="000000"/>
          <w:sz w:val="28"/>
        </w:rPr>
        <w:t>МЕТОДИЧЕСКИЕ МАТЕРИАЛЫ ДЛЯ УЧИТЕЛЯ</w:t>
      </w:r>
    </w:p>
    <w:p w14:paraId="799E88B1">
      <w:pPr>
        <w:spacing w:after="0" w:line="480" w:lineRule="auto"/>
        <w:ind w:left="120" w:firstLine="0"/>
      </w:pPr>
      <w:r>
        <w:rPr>
          <w:rFonts w:ascii="Times New Roman" w:hAnsi="Times New Roman"/>
          <w:color w:val="000000"/>
          <w:sz w:val="28"/>
        </w:rPr>
        <w:t>​‌‌​</w:t>
      </w:r>
    </w:p>
    <w:p w14:paraId="09D14E75">
      <w:pPr>
        <w:spacing w:after="0"/>
        <w:ind w:left="120" w:firstLine="0"/>
      </w:pPr>
    </w:p>
    <w:p w14:paraId="5F3B1FCB">
      <w:pPr>
        <w:spacing w:after="0" w:line="480" w:lineRule="auto"/>
        <w:ind w:left="120" w:firstLine="0"/>
        <w:rPr>
          <w:rFonts w:ascii="Times New Roman" w:hAnsi="Times New Roman"/>
          <w:b/>
          <w:color w:val="000000"/>
          <w:sz w:val="28"/>
        </w:rPr>
      </w:pPr>
      <w:r>
        <w:rPr>
          <w:rFonts w:ascii="Times New Roman" w:hAnsi="Times New Roman"/>
          <w:b/>
          <w:color w:val="000000"/>
          <w:sz w:val="28"/>
        </w:rPr>
        <w:t>ЦИФРОВЫЕ ОБРАЗОВАТЕЛЬНЫЕ РЕСУРСЫ И РЕСУРСЫ СЕТИ ИНТЕРНЕТ</w:t>
      </w:r>
    </w:p>
    <w:p w14:paraId="3F871E9B">
      <w:pPr>
        <w:pStyle w:val="23"/>
        <w:numPr>
          <w:ilvl w:val="0"/>
          <w:numId w:val="18"/>
        </w:numPr>
        <w:spacing w:after="0" w:line="480" w:lineRule="auto"/>
      </w:pPr>
      <w:r>
        <w:rPr>
          <w:rFonts w:ascii="Times New Roman" w:hAnsi="Times New Roman"/>
          <w:color w:val="000000"/>
          <w:sz w:val="24"/>
        </w:rPr>
        <w:t xml:space="preserve">Библиотека ЦОК </w:t>
      </w:r>
      <w:r>
        <w:rPr>
          <w:rFonts w:ascii="Times New Roman" w:hAnsi="Times New Roman"/>
          <w:color w:val="0000FF"/>
          <w:u w:val="single"/>
        </w:rPr>
        <w:fldChar w:fldCharType="begin"/>
      </w:r>
      <w:r>
        <w:rPr>
          <w:rFonts w:ascii="Times New Roman" w:hAnsi="Times New Roman"/>
          <w:color w:val="0000FF"/>
          <w:u w:val="single"/>
        </w:rPr>
        <w:instrText xml:space="preserve">HYPERLINK "https://m.edsoo.ru/835149fc"</w:instrText>
      </w:r>
      <w:r>
        <w:rPr>
          <w:rFonts w:ascii="Times New Roman" w:hAnsi="Times New Roman"/>
          <w:color w:val="0000FF"/>
          <w:u w:val="single"/>
        </w:rPr>
        <w:fldChar w:fldCharType="separate"/>
      </w:r>
      <w:r>
        <w:rPr>
          <w:rFonts w:ascii="Times New Roman" w:hAnsi="Times New Roman"/>
          <w:color w:val="0000FF"/>
          <w:u w:val="single"/>
        </w:rPr>
        <w:t>https://m.edsoo.ru/835149fc</w:t>
      </w:r>
      <w:r>
        <w:rPr>
          <w:rFonts w:ascii="Times New Roman" w:hAnsi="Times New Roman"/>
          <w:color w:val="0000FF"/>
          <w:u w:val="single"/>
        </w:rPr>
        <w:fldChar w:fldCharType="end"/>
      </w:r>
    </w:p>
    <w:p w14:paraId="3EECDF2F">
      <w:pPr>
        <w:pStyle w:val="23"/>
        <w:numPr>
          <w:ilvl w:val="0"/>
          <w:numId w:val="18"/>
        </w:numPr>
        <w:spacing w:after="0" w:line="480" w:lineRule="auto"/>
      </w:pPr>
      <w:r>
        <w:rPr>
          <w:rFonts w:ascii="Times New Roman" w:hAnsi="Times New Roman"/>
          <w:color w:val="000000"/>
          <w:sz w:val="24"/>
        </w:rPr>
        <w:t>https://uchi.ru</w:t>
      </w:r>
    </w:p>
    <w:p w14:paraId="6C274FE0">
      <w:pPr>
        <w:spacing w:after="0" w:line="480" w:lineRule="auto"/>
        <w:ind w:left="120" w:firstLine="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1C5B2613">
      <w:pPr>
        <w:sectPr>
          <w:pgSz w:w="11906" w:h="16383"/>
          <w:pgMar w:top="568" w:right="1134" w:bottom="850" w:left="1134" w:header="720" w:footer="720" w:gutter="0"/>
          <w:cols w:space="720" w:num="1"/>
        </w:sectPr>
      </w:pPr>
    </w:p>
    <w:p w14:paraId="7A921F8F"/>
    <w:sectPr>
      <w:pgSz w:w="16838" w:h="11906" w:orient="landscape"/>
      <w:pgMar w:top="1701" w:right="1134" w:bottom="850" w:left="1134" w:header="708" w:footer="708"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黑体">
    <w:altName w:val="SimSun"/>
    <w:panose1 w:val="00000000000000000000"/>
    <w:charset w:val="86"/>
    <w:family w:val="auto"/>
    <w:pitch w:val="default"/>
    <w:sig w:usb0="00000000" w:usb1="00000000" w:usb2="00000000" w:usb3="00000000" w:csb0="00000000" w:csb1="00000000"/>
  </w:font>
  <w:font w:name="XO Thames">
    <w:panose1 w:val="02020603050405020304"/>
    <w:charset w:val="00"/>
    <w:family w:val="auto"/>
    <w:pitch w:val="default"/>
    <w:sig w:usb0="800006FF" w:usb1="0000285A" w:usb2="00000000" w:usb3="00000000" w:csb0="20000015"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0"/>
    <w:family w:val="auto"/>
    <w:pitch w:val="default"/>
    <w:sig w:usb0="00000000" w:usb1="00000000" w:usb2="00000000" w:usb3="00000000" w:csb0="80000000" w:csb1="00000000"/>
  </w:font>
  <w:font w:name="黑体">
    <w:altName w:val="SimSun"/>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multilevel"/>
    <w:tmpl w:val="9239341B"/>
    <w:lvl w:ilvl="0" w:tentative="0">
      <w:start w:val="1"/>
      <w:numFmt w:val="bullet"/>
      <w:lvlText w:val=""/>
      <w:lvlJc w:val="left"/>
      <w:pPr>
        <w:ind w:left="92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B5E306ED"/>
    <w:multiLevelType w:val="multilevel"/>
    <w:tmpl w:val="B5E306ED"/>
    <w:lvl w:ilvl="0" w:tentative="0">
      <w:start w:val="1"/>
      <w:numFmt w:val="bullet"/>
      <w:lvlText w:val=""/>
      <w:lvlJc w:val="left"/>
      <w:pPr>
        <w:ind w:left="92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BF205925"/>
    <w:multiLevelType w:val="multilevel"/>
    <w:tmpl w:val="BF205925"/>
    <w:lvl w:ilvl="0" w:tentative="0">
      <w:start w:val="1"/>
      <w:numFmt w:val="bullet"/>
      <w:lvlText w:val=""/>
      <w:lvlJc w:val="left"/>
      <w:pPr>
        <w:ind w:left="92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C8879AEF"/>
    <w:multiLevelType w:val="multilevel"/>
    <w:tmpl w:val="C8879AEF"/>
    <w:lvl w:ilvl="0" w:tentative="0">
      <w:start w:val="1"/>
      <w:numFmt w:val="bullet"/>
      <w:lvlText w:val=""/>
      <w:lvlJc w:val="left"/>
      <w:pPr>
        <w:ind w:left="92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CF092B84"/>
    <w:multiLevelType w:val="multilevel"/>
    <w:tmpl w:val="CF092B84"/>
    <w:lvl w:ilvl="0" w:tentative="0">
      <w:start w:val="1"/>
      <w:numFmt w:val="bullet"/>
      <w:lvlText w:val=""/>
      <w:lvlJc w:val="left"/>
      <w:pPr>
        <w:ind w:left="92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D7F9FE59"/>
    <w:multiLevelType w:val="multilevel"/>
    <w:tmpl w:val="D7F9FE59"/>
    <w:lvl w:ilvl="0" w:tentative="0">
      <w:start w:val="1"/>
      <w:numFmt w:val="decimal"/>
      <w:lvlText w:val="%1."/>
      <w:lvlJc w:val="left"/>
      <w:pPr>
        <w:ind w:left="480" w:hanging="360"/>
      </w:pPr>
      <w:rPr>
        <w:rFonts w:ascii="Times New Roman" w:hAnsi="Times New Roman"/>
        <w:b/>
        <w:color w:val="000000"/>
        <w:sz w:val="28"/>
      </w:rPr>
    </w:lvl>
    <w:lvl w:ilvl="1" w:tentative="0">
      <w:start w:val="1"/>
      <w:numFmt w:val="lowerLetter"/>
      <w:lvlText w:val="%2."/>
      <w:lvlJc w:val="left"/>
      <w:pPr>
        <w:ind w:left="1200" w:hanging="360"/>
      </w:pPr>
    </w:lvl>
    <w:lvl w:ilvl="2" w:tentative="0">
      <w:start w:val="1"/>
      <w:numFmt w:val="lowerRoman"/>
      <w:lvlText w:val="%3."/>
      <w:lvlJc w:val="right"/>
      <w:pPr>
        <w:ind w:left="1920" w:hanging="180"/>
      </w:pPr>
    </w:lvl>
    <w:lvl w:ilvl="3" w:tentative="0">
      <w:start w:val="1"/>
      <w:numFmt w:val="decimal"/>
      <w:lvlText w:val="%4."/>
      <w:lvlJc w:val="left"/>
      <w:pPr>
        <w:ind w:left="2640" w:hanging="360"/>
      </w:pPr>
    </w:lvl>
    <w:lvl w:ilvl="4" w:tentative="0">
      <w:start w:val="1"/>
      <w:numFmt w:val="lowerLetter"/>
      <w:lvlText w:val="%5."/>
      <w:lvlJc w:val="left"/>
      <w:pPr>
        <w:ind w:left="3360" w:hanging="360"/>
      </w:pPr>
    </w:lvl>
    <w:lvl w:ilvl="5" w:tentative="0">
      <w:start w:val="1"/>
      <w:numFmt w:val="lowerRoman"/>
      <w:lvlText w:val="%6."/>
      <w:lvlJc w:val="right"/>
      <w:pPr>
        <w:ind w:left="4080" w:hanging="180"/>
      </w:pPr>
    </w:lvl>
    <w:lvl w:ilvl="6" w:tentative="0">
      <w:start w:val="1"/>
      <w:numFmt w:val="decimal"/>
      <w:lvlText w:val="%7."/>
      <w:lvlJc w:val="left"/>
      <w:pPr>
        <w:ind w:left="4800" w:hanging="360"/>
      </w:pPr>
    </w:lvl>
    <w:lvl w:ilvl="7" w:tentative="0">
      <w:start w:val="1"/>
      <w:numFmt w:val="lowerLetter"/>
      <w:lvlText w:val="%8."/>
      <w:lvlJc w:val="left"/>
      <w:pPr>
        <w:ind w:left="5520" w:hanging="360"/>
      </w:pPr>
    </w:lvl>
    <w:lvl w:ilvl="8" w:tentative="0">
      <w:start w:val="1"/>
      <w:numFmt w:val="lowerRoman"/>
      <w:lvlText w:val="%9."/>
      <w:lvlJc w:val="right"/>
      <w:pPr>
        <w:ind w:left="6240" w:hanging="180"/>
      </w:pPr>
    </w:lvl>
  </w:abstractNum>
  <w:abstractNum w:abstractNumId="6">
    <w:nsid w:val="DCBA6B53"/>
    <w:multiLevelType w:val="multilevel"/>
    <w:tmpl w:val="DCBA6B53"/>
    <w:lvl w:ilvl="0" w:tentative="0">
      <w:start w:val="1"/>
      <w:numFmt w:val="decimal"/>
      <w:lvlText w:val="%1."/>
      <w:lvlJc w:val="left"/>
      <w:pPr>
        <w:ind w:left="480" w:hanging="360"/>
      </w:pPr>
      <w:rPr>
        <w:rFonts w:ascii="Times New Roman" w:hAnsi="Times New Roman"/>
        <w:color w:val="000000"/>
        <w:sz w:val="28"/>
      </w:rPr>
    </w:lvl>
    <w:lvl w:ilvl="1" w:tentative="0">
      <w:start w:val="1"/>
      <w:numFmt w:val="lowerLetter"/>
      <w:lvlText w:val="%2."/>
      <w:lvlJc w:val="left"/>
      <w:pPr>
        <w:ind w:left="1200" w:hanging="360"/>
      </w:pPr>
    </w:lvl>
    <w:lvl w:ilvl="2" w:tentative="0">
      <w:start w:val="1"/>
      <w:numFmt w:val="lowerRoman"/>
      <w:lvlText w:val="%3."/>
      <w:lvlJc w:val="right"/>
      <w:pPr>
        <w:ind w:left="1920" w:hanging="180"/>
      </w:pPr>
    </w:lvl>
    <w:lvl w:ilvl="3" w:tentative="0">
      <w:start w:val="1"/>
      <w:numFmt w:val="decimal"/>
      <w:lvlText w:val="%4."/>
      <w:lvlJc w:val="left"/>
      <w:pPr>
        <w:ind w:left="2640" w:hanging="360"/>
      </w:pPr>
    </w:lvl>
    <w:lvl w:ilvl="4" w:tentative="0">
      <w:start w:val="1"/>
      <w:numFmt w:val="lowerLetter"/>
      <w:lvlText w:val="%5."/>
      <w:lvlJc w:val="left"/>
      <w:pPr>
        <w:ind w:left="3360" w:hanging="360"/>
      </w:pPr>
    </w:lvl>
    <w:lvl w:ilvl="5" w:tentative="0">
      <w:start w:val="1"/>
      <w:numFmt w:val="lowerRoman"/>
      <w:lvlText w:val="%6."/>
      <w:lvlJc w:val="right"/>
      <w:pPr>
        <w:ind w:left="4080" w:hanging="180"/>
      </w:pPr>
    </w:lvl>
    <w:lvl w:ilvl="6" w:tentative="0">
      <w:start w:val="1"/>
      <w:numFmt w:val="decimal"/>
      <w:lvlText w:val="%7."/>
      <w:lvlJc w:val="left"/>
      <w:pPr>
        <w:ind w:left="4800" w:hanging="360"/>
      </w:pPr>
    </w:lvl>
    <w:lvl w:ilvl="7" w:tentative="0">
      <w:start w:val="1"/>
      <w:numFmt w:val="lowerLetter"/>
      <w:lvlText w:val="%8."/>
      <w:lvlJc w:val="left"/>
      <w:pPr>
        <w:ind w:left="5520" w:hanging="360"/>
      </w:pPr>
    </w:lvl>
    <w:lvl w:ilvl="8" w:tentative="0">
      <w:start w:val="1"/>
      <w:numFmt w:val="lowerRoman"/>
      <w:lvlText w:val="%9."/>
      <w:lvlJc w:val="right"/>
      <w:pPr>
        <w:ind w:left="6240" w:hanging="180"/>
      </w:pPr>
    </w:lvl>
  </w:abstractNum>
  <w:abstractNum w:abstractNumId="7">
    <w:nsid w:val="F4B5D9F5"/>
    <w:multiLevelType w:val="multilevel"/>
    <w:tmpl w:val="F4B5D9F5"/>
    <w:lvl w:ilvl="0" w:tentative="0">
      <w:start w:val="1"/>
      <w:numFmt w:val="bullet"/>
      <w:lvlText w:val=""/>
      <w:lvlJc w:val="left"/>
      <w:pPr>
        <w:ind w:left="92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8">
    <w:nsid w:val="0053208E"/>
    <w:multiLevelType w:val="multilevel"/>
    <w:tmpl w:val="0053208E"/>
    <w:lvl w:ilvl="0" w:tentative="0">
      <w:start w:val="1"/>
      <w:numFmt w:val="bullet"/>
      <w:lvlText w:val=""/>
      <w:lvlJc w:val="left"/>
      <w:pPr>
        <w:ind w:left="92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9">
    <w:nsid w:val="0248C179"/>
    <w:multiLevelType w:val="multilevel"/>
    <w:tmpl w:val="0248C179"/>
    <w:lvl w:ilvl="0" w:tentative="0">
      <w:start w:val="1"/>
      <w:numFmt w:val="bullet"/>
      <w:lvlText w:val=""/>
      <w:lvlJc w:val="left"/>
      <w:pPr>
        <w:ind w:left="92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0">
    <w:nsid w:val="03D62ECE"/>
    <w:multiLevelType w:val="multilevel"/>
    <w:tmpl w:val="03D62ECE"/>
    <w:lvl w:ilvl="0" w:tentative="0">
      <w:start w:val="1"/>
      <w:numFmt w:val="bullet"/>
      <w:lvlText w:val=""/>
      <w:lvlJc w:val="left"/>
      <w:pPr>
        <w:ind w:left="92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1">
    <w:nsid w:val="2470EC97"/>
    <w:multiLevelType w:val="multilevel"/>
    <w:tmpl w:val="2470EC97"/>
    <w:lvl w:ilvl="0" w:tentative="0">
      <w:start w:val="1"/>
      <w:numFmt w:val="bullet"/>
      <w:lvlText w:val=""/>
      <w:lvlJc w:val="left"/>
      <w:pPr>
        <w:ind w:left="92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2">
    <w:nsid w:val="25B654F3"/>
    <w:multiLevelType w:val="multilevel"/>
    <w:tmpl w:val="25B654F3"/>
    <w:lvl w:ilvl="0" w:tentative="0">
      <w:start w:val="1"/>
      <w:numFmt w:val="bullet"/>
      <w:lvlText w:val=""/>
      <w:lvlJc w:val="left"/>
      <w:pPr>
        <w:ind w:left="92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3">
    <w:nsid w:val="2A8F537B"/>
    <w:multiLevelType w:val="multilevel"/>
    <w:tmpl w:val="2A8F537B"/>
    <w:lvl w:ilvl="0" w:tentative="0">
      <w:start w:val="1"/>
      <w:numFmt w:val="bullet"/>
      <w:lvlText w:val=""/>
      <w:lvlJc w:val="left"/>
      <w:pPr>
        <w:ind w:left="92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4">
    <w:nsid w:val="4D4DC07F"/>
    <w:multiLevelType w:val="multilevel"/>
    <w:tmpl w:val="4D4DC07F"/>
    <w:lvl w:ilvl="0" w:tentative="0">
      <w:start w:val="1"/>
      <w:numFmt w:val="bullet"/>
      <w:lvlText w:val=""/>
      <w:lvlJc w:val="left"/>
      <w:pPr>
        <w:ind w:left="92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5">
    <w:nsid w:val="59ADCABA"/>
    <w:multiLevelType w:val="multilevel"/>
    <w:tmpl w:val="59ADCABA"/>
    <w:lvl w:ilvl="0" w:tentative="0">
      <w:start w:val="1"/>
      <w:numFmt w:val="bullet"/>
      <w:lvlText w:val=""/>
      <w:lvlJc w:val="left"/>
      <w:pPr>
        <w:ind w:left="92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6">
    <w:nsid w:val="5A241D34"/>
    <w:multiLevelType w:val="multilevel"/>
    <w:tmpl w:val="5A241D34"/>
    <w:lvl w:ilvl="0" w:tentative="0">
      <w:start w:val="1"/>
      <w:numFmt w:val="bullet"/>
      <w:lvlText w:val=""/>
      <w:lvlJc w:val="left"/>
      <w:pPr>
        <w:ind w:left="92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7">
    <w:nsid w:val="72183CF9"/>
    <w:multiLevelType w:val="multilevel"/>
    <w:tmpl w:val="72183CF9"/>
    <w:lvl w:ilvl="0" w:tentative="0">
      <w:start w:val="1"/>
      <w:numFmt w:val="bullet"/>
      <w:lvlText w:val=""/>
      <w:lvlJc w:val="left"/>
      <w:pPr>
        <w:ind w:left="927" w:hanging="360"/>
      </w:pPr>
      <w:rPr>
        <w:rFonts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8"/>
  </w:num>
  <w:num w:numId="2">
    <w:abstractNumId w:val="4"/>
  </w:num>
  <w:num w:numId="3">
    <w:abstractNumId w:val="15"/>
  </w:num>
  <w:num w:numId="4">
    <w:abstractNumId w:val="2"/>
  </w:num>
  <w:num w:numId="5">
    <w:abstractNumId w:val="1"/>
  </w:num>
  <w:num w:numId="6">
    <w:abstractNumId w:val="10"/>
  </w:num>
  <w:num w:numId="7">
    <w:abstractNumId w:val="12"/>
  </w:num>
  <w:num w:numId="8">
    <w:abstractNumId w:val="17"/>
  </w:num>
  <w:num w:numId="9">
    <w:abstractNumId w:val="9"/>
  </w:num>
  <w:num w:numId="10">
    <w:abstractNumId w:val="0"/>
  </w:num>
  <w:num w:numId="11">
    <w:abstractNumId w:val="13"/>
  </w:num>
  <w:num w:numId="12">
    <w:abstractNumId w:val="16"/>
  </w:num>
  <w:num w:numId="13">
    <w:abstractNumId w:val="3"/>
  </w:num>
  <w:num w:numId="14">
    <w:abstractNumId w:val="14"/>
  </w:num>
  <w:num w:numId="15">
    <w:abstractNumId w:val="7"/>
  </w:num>
  <w:num w:numId="16">
    <w:abstractNumId w:val="11"/>
  </w:num>
  <w:num w:numId="17">
    <w:abstractNumId w:val="6"/>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08"/>
  <w:displayHorizontalDrawingGridEvery w:val="1"/>
  <w:displayVerticalDrawingGridEvery w:val="1"/>
  <w:noPunctuationKerning w:val="1"/>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5"/>
  </w:compat>
  <w:rsids>
    <w:rsidRoot w:val="00000000"/>
    <w:rsid w:val="25985235"/>
    <w:rsid w:val="34332430"/>
    <w:rsid w:val="5BA604F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nhideWhenUsed="0" w:uiPriority="0"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qFormat="1" w:unhideWhenUsed="0" w:uiPriority="0" w:semiHidden="0" w:name="List Paragraph"/>
  </w:latentStyles>
  <w:style w:type="paragraph" w:default="1" w:styleId="1">
    <w:name w:val="Normal"/>
    <w:qFormat/>
    <w:uiPriority w:val="0"/>
    <w:pPr>
      <w:spacing w:before="0" w:after="200" w:line="276" w:lineRule="auto"/>
      <w:ind w:left="0" w:right="0" w:firstLine="0"/>
      <w:jc w:val="left"/>
    </w:pPr>
    <w:rPr>
      <w:rFonts w:asciiTheme="minorAscii" w:hAnsiTheme="minorHAnsi" w:eastAsiaTheme="minorEastAsia" w:cstheme="minorBidi"/>
      <w:color w:val="000000"/>
      <w:spacing w:val="0"/>
      <w:sz w:val="22"/>
    </w:rPr>
  </w:style>
  <w:style w:type="paragraph" w:styleId="2">
    <w:name w:val="heading 1"/>
    <w:next w:val="1"/>
    <w:qFormat/>
    <w:uiPriority w:val="9"/>
    <w:pPr>
      <w:spacing w:before="120" w:after="120" w:line="276" w:lineRule="auto"/>
      <w:ind w:left="0" w:right="0" w:firstLine="0"/>
      <w:jc w:val="both"/>
      <w:outlineLvl w:val="0"/>
    </w:pPr>
    <w:rPr>
      <w:rFonts w:ascii="XO Thames" w:hAnsi="XO Thames" w:eastAsiaTheme="minorEastAsia" w:cstheme="minorBidi"/>
      <w:b/>
      <w:color w:val="000000"/>
      <w:spacing w:val="0"/>
      <w:sz w:val="32"/>
    </w:rPr>
  </w:style>
  <w:style w:type="paragraph" w:styleId="3">
    <w:name w:val="heading 2"/>
    <w:next w:val="1"/>
    <w:qFormat/>
    <w:uiPriority w:val="9"/>
    <w:pPr>
      <w:spacing w:before="120" w:after="120" w:line="276" w:lineRule="auto"/>
      <w:ind w:left="0" w:right="0" w:firstLine="0"/>
      <w:jc w:val="both"/>
      <w:outlineLvl w:val="1"/>
    </w:pPr>
    <w:rPr>
      <w:rFonts w:ascii="XO Thames" w:hAnsi="XO Thames" w:eastAsiaTheme="minorEastAsia" w:cstheme="minorBidi"/>
      <w:b/>
      <w:color w:val="000000"/>
      <w:spacing w:val="0"/>
      <w:sz w:val="28"/>
    </w:rPr>
  </w:style>
  <w:style w:type="paragraph" w:styleId="4">
    <w:name w:val="heading 3"/>
    <w:next w:val="1"/>
    <w:qFormat/>
    <w:uiPriority w:val="9"/>
    <w:pPr>
      <w:spacing w:before="120" w:after="120" w:line="276" w:lineRule="auto"/>
      <w:ind w:left="0" w:right="0" w:firstLine="0"/>
      <w:jc w:val="both"/>
      <w:outlineLvl w:val="2"/>
    </w:pPr>
    <w:rPr>
      <w:rFonts w:ascii="XO Thames" w:hAnsi="XO Thames" w:eastAsiaTheme="minorEastAsia" w:cstheme="minorBidi"/>
      <w:b/>
      <w:color w:val="000000"/>
      <w:spacing w:val="0"/>
      <w:sz w:val="26"/>
    </w:rPr>
  </w:style>
  <w:style w:type="paragraph" w:styleId="5">
    <w:name w:val="heading 4"/>
    <w:next w:val="1"/>
    <w:qFormat/>
    <w:uiPriority w:val="9"/>
    <w:pPr>
      <w:spacing w:before="120" w:after="120" w:line="276" w:lineRule="auto"/>
      <w:ind w:left="0" w:right="0" w:firstLine="0"/>
      <w:jc w:val="both"/>
      <w:outlineLvl w:val="3"/>
    </w:pPr>
    <w:rPr>
      <w:rFonts w:ascii="XO Thames" w:hAnsi="XO Thames" w:eastAsiaTheme="minorEastAsia" w:cstheme="minorBidi"/>
      <w:b/>
      <w:color w:val="000000"/>
      <w:spacing w:val="0"/>
      <w:sz w:val="24"/>
    </w:rPr>
  </w:style>
  <w:style w:type="paragraph" w:styleId="6">
    <w:name w:val="heading 5"/>
    <w:next w:val="1"/>
    <w:qFormat/>
    <w:uiPriority w:val="9"/>
    <w:pPr>
      <w:spacing w:before="120" w:after="120" w:line="276" w:lineRule="auto"/>
      <w:ind w:left="0" w:right="0" w:firstLine="0"/>
      <w:jc w:val="both"/>
      <w:outlineLvl w:val="4"/>
    </w:pPr>
    <w:rPr>
      <w:rFonts w:ascii="XO Thames" w:hAnsi="XO Thames" w:eastAsiaTheme="minorEastAsia" w:cstheme="minorBidi"/>
      <w:b/>
      <w:color w:val="000000"/>
      <w:spacing w:val="0"/>
      <w:sz w:val="22"/>
    </w:rPr>
  </w:style>
  <w:style w:type="character" w:default="1" w:styleId="7">
    <w:name w:val="Default Paragraph Font"/>
    <w:qFormat/>
    <w:uiPriority w:val="0"/>
  </w:style>
  <w:style w:type="table" w:default="1" w:styleId="8">
    <w:name w:val="Normal Table"/>
    <w:qFormat/>
    <w:uiPriority w:val="0"/>
    <w:tblPr>
      <w:tblCellMar>
        <w:top w:w="0" w:type="dxa"/>
        <w:left w:w="108" w:type="dxa"/>
        <w:bottom w:w="0" w:type="dxa"/>
        <w:right w:w="108" w:type="dxa"/>
      </w:tblCellMar>
    </w:tblPr>
  </w:style>
  <w:style w:type="character" w:styleId="9">
    <w:name w:val="Hyperlink"/>
    <w:qFormat/>
    <w:uiPriority w:val="0"/>
    <w:rPr>
      <w:color w:val="0000FF"/>
      <w:u w:val="single"/>
    </w:rPr>
  </w:style>
  <w:style w:type="paragraph" w:styleId="10">
    <w:name w:val="Balloon Text"/>
    <w:basedOn w:val="1"/>
    <w:qFormat/>
    <w:uiPriority w:val="0"/>
    <w:pPr>
      <w:spacing w:after="0" w:line="240" w:lineRule="auto"/>
    </w:pPr>
    <w:rPr>
      <w:rFonts w:ascii="Tahoma" w:hAnsi="Tahoma"/>
      <w:sz w:val="16"/>
    </w:rPr>
  </w:style>
  <w:style w:type="paragraph" w:styleId="11">
    <w:name w:val="toc 8"/>
    <w:next w:val="1"/>
    <w:qFormat/>
    <w:uiPriority w:val="39"/>
    <w:pPr>
      <w:spacing w:before="0" w:after="200" w:line="276" w:lineRule="auto"/>
      <w:ind w:left="1400" w:right="0" w:firstLine="0"/>
      <w:jc w:val="left"/>
    </w:pPr>
    <w:rPr>
      <w:rFonts w:ascii="XO Thames" w:hAnsi="XO Thames" w:eastAsiaTheme="minorEastAsia" w:cstheme="minorBidi"/>
      <w:color w:val="000000"/>
      <w:spacing w:val="0"/>
      <w:sz w:val="28"/>
    </w:rPr>
  </w:style>
  <w:style w:type="paragraph" w:styleId="12">
    <w:name w:val="toc 9"/>
    <w:next w:val="1"/>
    <w:qFormat/>
    <w:uiPriority w:val="39"/>
    <w:pPr>
      <w:spacing w:before="0" w:after="200" w:line="276" w:lineRule="auto"/>
      <w:ind w:left="1600" w:right="0" w:firstLine="0"/>
      <w:jc w:val="left"/>
    </w:pPr>
    <w:rPr>
      <w:rFonts w:ascii="XO Thames" w:hAnsi="XO Thames" w:eastAsiaTheme="minorEastAsia" w:cstheme="minorBidi"/>
      <w:color w:val="000000"/>
      <w:spacing w:val="0"/>
      <w:sz w:val="28"/>
    </w:rPr>
  </w:style>
  <w:style w:type="paragraph" w:styleId="13">
    <w:name w:val="toc 7"/>
    <w:next w:val="1"/>
    <w:qFormat/>
    <w:uiPriority w:val="39"/>
    <w:pPr>
      <w:spacing w:before="0" w:after="200" w:line="276" w:lineRule="auto"/>
      <w:ind w:left="1200" w:right="0" w:firstLine="0"/>
      <w:jc w:val="left"/>
    </w:pPr>
    <w:rPr>
      <w:rFonts w:ascii="XO Thames" w:hAnsi="XO Thames" w:eastAsiaTheme="minorEastAsia" w:cstheme="minorBidi"/>
      <w:color w:val="000000"/>
      <w:spacing w:val="0"/>
      <w:sz w:val="28"/>
    </w:rPr>
  </w:style>
  <w:style w:type="paragraph" w:styleId="14">
    <w:name w:val="toc 1"/>
    <w:next w:val="1"/>
    <w:uiPriority w:val="39"/>
    <w:pPr>
      <w:spacing w:before="0" w:after="200" w:line="276" w:lineRule="auto"/>
      <w:ind w:left="0" w:right="0" w:firstLine="0"/>
      <w:jc w:val="left"/>
    </w:pPr>
    <w:rPr>
      <w:rFonts w:ascii="XO Thames" w:hAnsi="XO Thames" w:eastAsiaTheme="minorEastAsia" w:cstheme="minorBidi"/>
      <w:b/>
      <w:color w:val="000000"/>
      <w:spacing w:val="0"/>
      <w:sz w:val="28"/>
    </w:rPr>
  </w:style>
  <w:style w:type="paragraph" w:styleId="15">
    <w:name w:val="toc 6"/>
    <w:next w:val="1"/>
    <w:qFormat/>
    <w:uiPriority w:val="39"/>
    <w:pPr>
      <w:spacing w:before="0" w:after="200" w:line="276" w:lineRule="auto"/>
      <w:ind w:left="1000" w:right="0" w:firstLine="0"/>
      <w:jc w:val="left"/>
    </w:pPr>
    <w:rPr>
      <w:rFonts w:ascii="XO Thames" w:hAnsi="XO Thames" w:eastAsiaTheme="minorEastAsia" w:cstheme="minorBidi"/>
      <w:color w:val="000000"/>
      <w:spacing w:val="0"/>
      <w:sz w:val="28"/>
    </w:rPr>
  </w:style>
  <w:style w:type="paragraph" w:styleId="16">
    <w:name w:val="toc 3"/>
    <w:next w:val="1"/>
    <w:qFormat/>
    <w:uiPriority w:val="39"/>
    <w:pPr>
      <w:spacing w:before="0" w:after="200" w:line="276" w:lineRule="auto"/>
      <w:ind w:left="400" w:right="0" w:firstLine="0"/>
      <w:jc w:val="left"/>
    </w:pPr>
    <w:rPr>
      <w:rFonts w:ascii="XO Thames" w:hAnsi="XO Thames" w:eastAsiaTheme="minorEastAsia" w:cstheme="minorBidi"/>
      <w:color w:val="000000"/>
      <w:spacing w:val="0"/>
      <w:sz w:val="28"/>
    </w:rPr>
  </w:style>
  <w:style w:type="paragraph" w:styleId="17">
    <w:name w:val="toc 2"/>
    <w:next w:val="1"/>
    <w:qFormat/>
    <w:uiPriority w:val="39"/>
    <w:pPr>
      <w:spacing w:before="0" w:after="200" w:line="276" w:lineRule="auto"/>
      <w:ind w:left="200" w:right="0" w:firstLine="0"/>
      <w:jc w:val="left"/>
    </w:pPr>
    <w:rPr>
      <w:rFonts w:ascii="XO Thames" w:hAnsi="XO Thames" w:eastAsiaTheme="minorEastAsia" w:cstheme="minorBidi"/>
      <w:color w:val="000000"/>
      <w:spacing w:val="0"/>
      <w:sz w:val="28"/>
    </w:rPr>
  </w:style>
  <w:style w:type="paragraph" w:styleId="18">
    <w:name w:val="toc 4"/>
    <w:next w:val="1"/>
    <w:qFormat/>
    <w:uiPriority w:val="39"/>
    <w:pPr>
      <w:spacing w:before="0" w:after="200" w:line="276" w:lineRule="auto"/>
      <w:ind w:left="600" w:right="0" w:firstLine="0"/>
      <w:jc w:val="left"/>
    </w:pPr>
    <w:rPr>
      <w:rFonts w:ascii="XO Thames" w:hAnsi="XO Thames" w:eastAsiaTheme="minorEastAsia" w:cstheme="minorBidi"/>
      <w:color w:val="000000"/>
      <w:spacing w:val="0"/>
      <w:sz w:val="28"/>
    </w:rPr>
  </w:style>
  <w:style w:type="paragraph" w:styleId="19">
    <w:name w:val="toc 5"/>
    <w:next w:val="1"/>
    <w:uiPriority w:val="39"/>
    <w:pPr>
      <w:spacing w:before="0" w:after="200" w:line="276" w:lineRule="auto"/>
      <w:ind w:left="800" w:right="0" w:firstLine="0"/>
      <w:jc w:val="left"/>
    </w:pPr>
    <w:rPr>
      <w:rFonts w:ascii="XO Thames" w:hAnsi="XO Thames" w:eastAsiaTheme="minorEastAsia" w:cstheme="minorBidi"/>
      <w:color w:val="000000"/>
      <w:spacing w:val="0"/>
      <w:sz w:val="28"/>
    </w:rPr>
  </w:style>
  <w:style w:type="paragraph" w:styleId="20">
    <w:name w:val="Title"/>
    <w:next w:val="1"/>
    <w:qFormat/>
    <w:uiPriority w:val="10"/>
    <w:pPr>
      <w:spacing w:before="567" w:after="567" w:line="276" w:lineRule="auto"/>
      <w:ind w:left="0" w:right="0" w:firstLine="0"/>
      <w:jc w:val="center"/>
    </w:pPr>
    <w:rPr>
      <w:rFonts w:ascii="XO Thames" w:hAnsi="XO Thames" w:eastAsiaTheme="minorEastAsia" w:cstheme="minorBidi"/>
      <w:b/>
      <w:caps/>
      <w:color w:val="000000"/>
      <w:spacing w:val="0"/>
      <w:sz w:val="40"/>
    </w:rPr>
  </w:style>
  <w:style w:type="paragraph" w:styleId="21">
    <w:name w:val="Normal (Web)"/>
    <w:semiHidden/>
    <w:unhideWhenUsed/>
    <w:uiPriority w:val="99"/>
    <w:pPr>
      <w:spacing w:before="0" w:beforeAutospacing="1" w:after="0" w:afterAutospacing="1"/>
      <w:ind w:left="0" w:right="0"/>
      <w:jc w:val="left"/>
    </w:pPr>
    <w:rPr>
      <w:kern w:val="0"/>
      <w:sz w:val="24"/>
      <w:szCs w:val="24"/>
      <w:lang w:val="en-US" w:eastAsia="zh-CN" w:bidi="ar"/>
    </w:rPr>
  </w:style>
  <w:style w:type="paragraph" w:styleId="22">
    <w:name w:val="Subtitle"/>
    <w:next w:val="1"/>
    <w:qFormat/>
    <w:uiPriority w:val="11"/>
    <w:pPr>
      <w:spacing w:before="0" w:after="200" w:line="276" w:lineRule="auto"/>
      <w:ind w:left="0" w:right="0" w:firstLine="0"/>
      <w:jc w:val="both"/>
    </w:pPr>
    <w:rPr>
      <w:rFonts w:ascii="XO Thames" w:hAnsi="XO Thames" w:eastAsiaTheme="minorEastAsia" w:cstheme="minorBidi"/>
      <w:i/>
      <w:color w:val="000000"/>
      <w:spacing w:val="0"/>
      <w:sz w:val="24"/>
    </w:rPr>
  </w:style>
  <w:style w:type="paragraph" w:styleId="23">
    <w:name w:val="List Paragraph"/>
    <w:basedOn w:val="1"/>
    <w:qFormat/>
    <w:uiPriority w:val="0"/>
    <w:pPr>
      <w:ind w:left="720" w:firstLine="0"/>
      <w:contextualSpacing/>
    </w:pPr>
  </w:style>
  <w:style w:type="paragraph" w:customStyle="1" w:styleId="24">
    <w:name w:val="Footnote"/>
    <w:link w:val="25"/>
    <w:uiPriority w:val="0"/>
    <w:pPr>
      <w:spacing w:before="0" w:after="200" w:line="276" w:lineRule="auto"/>
      <w:ind w:left="0" w:right="0" w:firstLine="851"/>
      <w:jc w:val="both"/>
    </w:pPr>
    <w:rPr>
      <w:rFonts w:ascii="XO Thames" w:hAnsi="XO Thames" w:eastAsiaTheme="minorEastAsia" w:cstheme="minorBidi"/>
      <w:color w:val="000000"/>
      <w:spacing w:val="0"/>
      <w:sz w:val="22"/>
    </w:rPr>
  </w:style>
  <w:style w:type="character" w:customStyle="1" w:styleId="25">
    <w:name w:val="Footnote1"/>
    <w:link w:val="24"/>
    <w:uiPriority w:val="0"/>
    <w:rPr>
      <w:rFonts w:ascii="XO Thames" w:hAnsi="XO Thames"/>
      <w:sz w:val="22"/>
    </w:rPr>
  </w:style>
  <w:style w:type="paragraph" w:customStyle="1" w:styleId="26">
    <w:name w:val="Header and Footer"/>
    <w:link w:val="27"/>
    <w:uiPriority w:val="0"/>
    <w:pPr>
      <w:spacing w:before="0" w:after="200" w:line="240" w:lineRule="auto"/>
      <w:ind w:left="0" w:right="0" w:firstLine="0"/>
      <w:jc w:val="both"/>
    </w:pPr>
    <w:rPr>
      <w:rFonts w:ascii="XO Thames" w:hAnsi="XO Thames" w:eastAsiaTheme="minorEastAsia" w:cstheme="minorBidi"/>
      <w:color w:val="000000"/>
      <w:spacing w:val="0"/>
      <w:sz w:val="20"/>
    </w:rPr>
  </w:style>
  <w:style w:type="character" w:customStyle="1" w:styleId="27">
    <w:name w:val="Header and Footer1"/>
    <w:link w:val="26"/>
    <w:uiPriority w:val="0"/>
    <w:rPr>
      <w:rFonts w:ascii="XO Thames" w:hAnsi="XO Thames"/>
      <w:sz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TotalTime>2</TotalTime>
  <ScaleCrop>false</ScaleCrop>
  <LinksUpToDate>false</LinksUpToDate>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2024-08-21T03:29:00Z</dcterms:created>
  <dc:creator>О</dc:creator>
  <cp:lastModifiedBy>О</cp:lastModifiedBy>
  <dcterms:modified xsi:type="dcterms:W3CDTF">2024-09-10T04:33:15Z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5C02D604BCAA423AA507D0A78C015823_12</vt:lpwstr>
  </property>
</Properties>
</file>