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000000">
      <w:pPr>
        <w:spacing w:after="0" w:line="408" w:lineRule="auto"/>
        <w:ind w:left="120" w:firstLine="0"/>
        <w:jc w:val="center"/>
      </w:pPr>
      <w:bookmarkStart w:id="0" w:name="block-4073914"/>
      <w:r>
        <w:rPr>
          <w:rFonts w:ascii="Times New Roman" w:hAnsi="Times New Roman"/>
          <w:b/>
          <w:color w:val="000000"/>
          <w:sz w:val="24"/>
        </w:rPr>
        <w:t>МИНИСТЕРСТВО ПРОСВЕЩЕНИЯ РОССИЙСКОЙ ФЕДЕРАЦИИ</w:t>
      </w:r>
    </w:p>
    <w:p w14:paraId="02000000">
      <w:pPr>
        <w:spacing w:after="0" w:line="408" w:lineRule="auto"/>
        <w:ind w:left="120" w:firstLine="0"/>
        <w:jc w:val="center"/>
      </w:pPr>
      <w:r>
        <w:rPr>
          <w:rFonts w:ascii="Times New Roman" w:hAnsi="Times New Roman"/>
          <w:b/>
          <w:color w:val="000000"/>
          <w:sz w:val="28"/>
        </w:rPr>
        <w:t>‌‌‌ МКОУ Почетская СОШ</w:t>
      </w:r>
    </w:p>
    <w:p w14:paraId="03000000">
      <w:pPr>
        <w:spacing w:after="0"/>
        <w:ind w:left="120" w:firstLine="0"/>
      </w:pPr>
      <w:r>
        <w:drawing>
          <wp:inline distT="0" distB="0" distL="114300" distR="114300">
            <wp:extent cx="5489575" cy="2203450"/>
            <wp:effectExtent l="0" t="0" r="12065" b="6350"/>
            <wp:docPr id="1" name="Изображение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IMG_256"/>
                    <pic:cNvPicPr>
                      <a:picLocks noChangeAspect="1"/>
                    </pic:cNvPicPr>
                  </pic:nvPicPr>
                  <pic:blipFill>
                    <a:blip r:embed="rId6"/>
                    <a:stretch>
                      <a:fillRect/>
                    </a:stretch>
                  </pic:blipFill>
                  <pic:spPr>
                    <a:xfrm>
                      <a:off x="0" y="0"/>
                      <a:ext cx="5489575" cy="2203450"/>
                    </a:xfrm>
                    <a:prstGeom prst="rect">
                      <a:avLst/>
                    </a:prstGeom>
                    <a:noFill/>
                    <a:ln w="9525">
                      <a:noFill/>
                    </a:ln>
                  </pic:spPr>
                </pic:pic>
              </a:graphicData>
            </a:graphic>
          </wp:inline>
        </w:drawing>
      </w:r>
    </w:p>
    <w:p w14:paraId="04000000">
      <w:pPr>
        <w:spacing w:after="0"/>
        <w:ind w:left="120" w:firstLine="0"/>
      </w:pPr>
    </w:p>
    <w:p w14:paraId="05000000">
      <w:pPr>
        <w:spacing w:after="0"/>
      </w:pPr>
    </w:p>
    <w:p w14:paraId="06000000">
      <w:pPr>
        <w:spacing w:after="0" w:line="408" w:lineRule="auto"/>
        <w:ind w:left="120" w:firstLine="0"/>
        <w:jc w:val="center"/>
      </w:pPr>
      <w:r>
        <w:rPr>
          <w:rFonts w:ascii="Times New Roman" w:hAnsi="Times New Roman"/>
          <w:b/>
          <w:color w:val="000000"/>
          <w:sz w:val="28"/>
        </w:rPr>
        <w:t>РАБОЧАЯ ПРОГРАММА</w:t>
      </w:r>
    </w:p>
    <w:p w14:paraId="07000000">
      <w:pPr>
        <w:spacing w:after="0"/>
        <w:ind w:left="120" w:firstLine="0"/>
        <w:jc w:val="center"/>
      </w:pPr>
    </w:p>
    <w:p w14:paraId="08000000">
      <w:pPr>
        <w:spacing w:after="0" w:line="408" w:lineRule="auto"/>
        <w:ind w:left="120" w:firstLine="0"/>
        <w:jc w:val="center"/>
      </w:pPr>
      <w:r>
        <w:rPr>
          <w:rFonts w:ascii="Times New Roman" w:hAnsi="Times New Roman"/>
          <w:b/>
          <w:color w:val="000000"/>
          <w:sz w:val="28"/>
        </w:rPr>
        <w:t>учебного предмета «Иностранный язык (английский)»</w:t>
      </w:r>
    </w:p>
    <w:p w14:paraId="09000000">
      <w:pPr>
        <w:spacing w:after="0" w:line="408" w:lineRule="auto"/>
        <w:ind w:left="120" w:firstLine="0"/>
        <w:jc w:val="center"/>
      </w:pPr>
      <w:r>
        <w:rPr>
          <w:rFonts w:ascii="Times New Roman" w:hAnsi="Times New Roman"/>
          <w:color w:val="000000"/>
          <w:sz w:val="28"/>
        </w:rPr>
        <w:t xml:space="preserve">для обучающихся 3 класса </w:t>
      </w:r>
    </w:p>
    <w:p w14:paraId="0A000000">
      <w:pPr>
        <w:spacing w:after="0"/>
        <w:ind w:left="120" w:firstLine="0"/>
        <w:jc w:val="center"/>
      </w:pPr>
    </w:p>
    <w:p w14:paraId="0B000000">
      <w:pPr>
        <w:spacing w:after="0"/>
        <w:ind w:left="120" w:firstLine="0"/>
        <w:jc w:val="center"/>
      </w:pPr>
    </w:p>
    <w:p w14:paraId="0C000000">
      <w:pPr>
        <w:spacing w:after="0"/>
        <w:ind w:left="120" w:firstLine="0"/>
        <w:jc w:val="center"/>
      </w:pPr>
    </w:p>
    <w:p w14:paraId="0D000000">
      <w:pPr>
        <w:spacing w:after="0"/>
        <w:ind w:left="120" w:firstLine="0"/>
        <w:jc w:val="center"/>
      </w:pPr>
    </w:p>
    <w:p w14:paraId="0E000000">
      <w:pPr>
        <w:spacing w:after="0"/>
        <w:ind w:left="120" w:firstLine="0"/>
        <w:jc w:val="center"/>
      </w:pPr>
    </w:p>
    <w:p w14:paraId="0F000000">
      <w:pPr>
        <w:spacing w:after="0"/>
        <w:ind w:left="120" w:firstLine="0"/>
        <w:jc w:val="center"/>
      </w:pPr>
    </w:p>
    <w:p w14:paraId="10000000">
      <w:pPr>
        <w:spacing w:after="0"/>
        <w:ind w:left="120" w:firstLine="0"/>
        <w:jc w:val="center"/>
      </w:pPr>
    </w:p>
    <w:p w14:paraId="11000000">
      <w:pPr>
        <w:spacing w:after="0"/>
        <w:ind w:left="120" w:firstLine="0"/>
        <w:jc w:val="right"/>
        <w:rPr>
          <w:rFonts w:ascii="Times New Roman" w:hAnsi="Times New Roman"/>
          <w:sz w:val="28"/>
        </w:rPr>
      </w:pPr>
      <w:r>
        <w:rPr>
          <w:rFonts w:ascii="Times New Roman" w:hAnsi="Times New Roman"/>
          <w:sz w:val="28"/>
        </w:rPr>
        <w:t>Учитель. Петроченко О.Н.</w:t>
      </w:r>
    </w:p>
    <w:p w14:paraId="12000000">
      <w:pPr>
        <w:spacing w:after="0"/>
        <w:ind w:left="120" w:firstLine="0"/>
        <w:jc w:val="center"/>
      </w:pPr>
    </w:p>
    <w:p w14:paraId="13000000">
      <w:pPr>
        <w:spacing w:after="0"/>
        <w:ind w:left="120" w:firstLine="0"/>
        <w:jc w:val="center"/>
      </w:pPr>
    </w:p>
    <w:p w14:paraId="14000000">
      <w:pPr>
        <w:spacing w:after="0"/>
        <w:ind w:left="120" w:firstLine="0"/>
        <w:jc w:val="center"/>
      </w:pPr>
    </w:p>
    <w:p w14:paraId="15000000">
      <w:pPr>
        <w:spacing w:after="0"/>
        <w:ind w:left="120" w:firstLine="0"/>
        <w:jc w:val="center"/>
      </w:pPr>
    </w:p>
    <w:p w14:paraId="16000000">
      <w:pPr>
        <w:spacing w:after="0"/>
        <w:ind w:left="120" w:firstLine="0"/>
        <w:jc w:val="center"/>
        <w:rPr>
          <w:rFonts w:ascii="Times New Roman" w:hAnsi="Times New Roman"/>
          <w:b/>
          <w:color w:val="000000"/>
          <w:sz w:val="28"/>
        </w:rPr>
      </w:pPr>
      <w:r>
        <w:rPr>
          <w:rFonts w:ascii="Times New Roman" w:hAnsi="Times New Roman"/>
          <w:color w:val="000000"/>
          <w:sz w:val="28"/>
        </w:rPr>
        <w:t>​</w:t>
      </w:r>
      <w:r>
        <w:rPr>
          <w:rFonts w:ascii="Times New Roman" w:hAnsi="Times New Roman"/>
          <w:b/>
          <w:color w:val="000000"/>
          <w:sz w:val="28"/>
        </w:rPr>
        <w:t>‌</w:t>
      </w:r>
    </w:p>
    <w:p w14:paraId="17000000">
      <w:pPr>
        <w:spacing w:after="0"/>
        <w:ind w:left="120" w:firstLine="0"/>
        <w:jc w:val="center"/>
        <w:rPr>
          <w:rFonts w:ascii="Times New Roman" w:hAnsi="Times New Roman"/>
          <w:b/>
          <w:color w:val="000000"/>
          <w:sz w:val="28"/>
        </w:rPr>
      </w:pPr>
    </w:p>
    <w:p w14:paraId="18000000">
      <w:pPr>
        <w:spacing w:after="0"/>
        <w:ind w:left="120" w:firstLine="0"/>
        <w:jc w:val="center"/>
        <w:rPr>
          <w:rFonts w:ascii="Times New Roman" w:hAnsi="Times New Roman"/>
          <w:b/>
          <w:color w:val="000000"/>
          <w:sz w:val="28"/>
        </w:rPr>
      </w:pPr>
    </w:p>
    <w:p w14:paraId="19000000">
      <w:pPr>
        <w:spacing w:after="0"/>
        <w:ind w:left="120" w:firstLine="0"/>
        <w:jc w:val="center"/>
        <w:rPr>
          <w:rFonts w:ascii="Times New Roman" w:hAnsi="Times New Roman"/>
          <w:b/>
          <w:color w:val="000000"/>
          <w:sz w:val="28"/>
        </w:rPr>
      </w:pPr>
    </w:p>
    <w:p w14:paraId="1A000000">
      <w:pPr>
        <w:spacing w:after="0"/>
        <w:ind w:left="120" w:firstLine="0"/>
        <w:jc w:val="center"/>
      </w:pPr>
      <w:r>
        <w:rPr>
          <w:rFonts w:ascii="Times New Roman" w:hAnsi="Times New Roman"/>
          <w:b/>
          <w:color w:val="000000"/>
          <w:sz w:val="28"/>
        </w:rPr>
        <w:t>202</w:t>
      </w:r>
      <w:r>
        <w:rPr>
          <w:rFonts w:hint="default" w:ascii="Times New Roman" w:hAnsi="Times New Roman"/>
          <w:b/>
          <w:color w:val="000000"/>
          <w:sz w:val="28"/>
          <w:lang w:val="ru-RU"/>
        </w:rPr>
        <w:t>4</w:t>
      </w:r>
      <w:r>
        <w:rPr>
          <w:rFonts w:ascii="Times New Roman" w:hAnsi="Times New Roman"/>
          <w:b/>
          <w:color w:val="000000"/>
          <w:sz w:val="28"/>
        </w:rPr>
        <w:t>-202</w:t>
      </w:r>
      <w:r>
        <w:rPr>
          <w:rFonts w:hint="default" w:ascii="Times New Roman" w:hAnsi="Times New Roman"/>
          <w:b/>
          <w:color w:val="000000"/>
          <w:sz w:val="28"/>
          <w:lang w:val="ru-RU"/>
        </w:rPr>
        <w:t>5</w:t>
      </w:r>
      <w:r>
        <w:rPr>
          <w:rFonts w:ascii="Times New Roman" w:hAnsi="Times New Roman"/>
          <w:b/>
          <w:color w:val="000000"/>
          <w:sz w:val="28"/>
        </w:rPr>
        <w:t>гг. ‌</w:t>
      </w:r>
      <w:r>
        <w:rPr>
          <w:rFonts w:ascii="Times New Roman" w:hAnsi="Times New Roman"/>
          <w:color w:val="000000"/>
          <w:sz w:val="28"/>
        </w:rPr>
        <w:t>​</w:t>
      </w:r>
    </w:p>
    <w:p w14:paraId="62E24782">
      <w:pPr>
        <w:sectPr>
          <w:pgSz w:w="11906" w:h="16383"/>
          <w:pgMar w:top="1134" w:right="850" w:bottom="1134" w:left="1701" w:header="720" w:footer="720" w:gutter="0"/>
          <w:cols w:space="720" w:num="1"/>
        </w:sectPr>
      </w:pPr>
    </w:p>
    <w:bookmarkEnd w:id="0"/>
    <w:p w14:paraId="1C000000">
      <w:pPr>
        <w:spacing w:after="0" w:line="264" w:lineRule="auto"/>
        <w:jc w:val="both"/>
      </w:pPr>
      <w:bookmarkStart w:id="1" w:name="block-4073920"/>
      <w:r>
        <w:rPr>
          <w:rFonts w:ascii="Times New Roman" w:hAnsi="Times New Roman"/>
          <w:b/>
          <w:color w:val="000000"/>
          <w:sz w:val="28"/>
        </w:rPr>
        <w:t>ПОЯСНИТЕЛЬНАЯ ЗАПИСКА</w:t>
      </w:r>
    </w:p>
    <w:p w14:paraId="1D000000">
      <w:pPr>
        <w:spacing w:after="0" w:line="264" w:lineRule="auto"/>
        <w:ind w:left="120" w:firstLine="0"/>
        <w:jc w:val="both"/>
      </w:pPr>
    </w:p>
    <w:p w14:paraId="1E000000">
      <w:pPr>
        <w:spacing w:after="0" w:line="264" w:lineRule="auto"/>
        <w:ind w:left="0" w:firstLine="600"/>
        <w:jc w:val="both"/>
      </w:pPr>
      <w:r>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F000000">
      <w:pPr>
        <w:spacing w:after="0" w:line="264" w:lineRule="auto"/>
        <w:ind w:left="0" w:firstLine="600"/>
        <w:jc w:val="both"/>
      </w:pPr>
      <w:r>
        <w:rPr>
          <w:rFonts w:ascii="Times New Roman" w:hAnsi="Times New Roman"/>
          <w:color w:val="000000"/>
          <w:sz w:val="28"/>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20000000">
      <w:pPr>
        <w:spacing w:after="0" w:line="264" w:lineRule="auto"/>
        <w:ind w:left="0" w:firstLine="600"/>
        <w:jc w:val="both"/>
      </w:pPr>
      <w:r>
        <w:rPr>
          <w:rFonts w:ascii="Times New Roman" w:hAnsi="Times New Roman"/>
          <w:color w:val="000000"/>
          <w:sz w:val="28"/>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21000000">
      <w:pPr>
        <w:spacing w:after="0" w:line="264" w:lineRule="auto"/>
        <w:ind w:left="0" w:firstLine="600"/>
        <w:jc w:val="both"/>
      </w:pPr>
      <w:r>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2000000">
      <w:pPr>
        <w:spacing w:after="0" w:line="264" w:lineRule="auto"/>
        <w:ind w:left="0" w:firstLine="600"/>
        <w:jc w:val="both"/>
      </w:pPr>
      <w:r>
        <w:rPr>
          <w:rFonts w:ascii="Times New Roman" w:hAnsi="Times New Roman"/>
          <w:color w:val="000000"/>
          <w:sz w:val="28"/>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23000000">
      <w:pPr>
        <w:spacing w:after="0" w:line="264" w:lineRule="auto"/>
        <w:ind w:left="0" w:firstLine="600"/>
        <w:jc w:val="both"/>
      </w:pPr>
      <w:r>
        <w:rPr>
          <w:rFonts w:ascii="Times New Roman" w:hAnsi="Times New Roman"/>
          <w:b/>
          <w:color w:val="000000"/>
          <w:sz w:val="28"/>
        </w:rPr>
        <w:t>Образовательные цели</w:t>
      </w:r>
      <w:r>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14:paraId="24000000">
      <w:pPr>
        <w:numPr>
          <w:ilvl w:val="0"/>
          <w:numId w:val="1"/>
        </w:numPr>
        <w:spacing w:after="0" w:line="264" w:lineRule="auto"/>
        <w:jc w:val="both"/>
      </w:pPr>
      <w:r>
        <w:rPr>
          <w:rFonts w:ascii="Times New Roman" w:hAnsi="Times New Roman"/>
          <w:color w:val="000000"/>
          <w:sz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25000000">
      <w:pPr>
        <w:numPr>
          <w:ilvl w:val="0"/>
          <w:numId w:val="1"/>
        </w:numPr>
        <w:spacing w:after="0" w:line="264" w:lineRule="auto"/>
        <w:jc w:val="both"/>
      </w:pPr>
      <w:r>
        <w:rPr>
          <w:rFonts w:ascii="Times New Roman" w:hAnsi="Times New Roman"/>
          <w:color w:val="000000"/>
          <w:sz w:val="28"/>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14:paraId="26000000">
      <w:pPr>
        <w:numPr>
          <w:ilvl w:val="0"/>
          <w:numId w:val="1"/>
        </w:numPr>
        <w:spacing w:after="0" w:line="264" w:lineRule="auto"/>
        <w:jc w:val="both"/>
      </w:pPr>
      <w:r>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14:paraId="27000000">
      <w:pPr>
        <w:numPr>
          <w:ilvl w:val="0"/>
          <w:numId w:val="1"/>
        </w:numPr>
        <w:spacing w:after="0" w:line="264" w:lineRule="auto"/>
        <w:jc w:val="both"/>
      </w:pPr>
      <w:r>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14:paraId="28000000">
      <w:pPr>
        <w:numPr>
          <w:ilvl w:val="0"/>
          <w:numId w:val="1"/>
        </w:numPr>
        <w:spacing w:after="0" w:line="264" w:lineRule="auto"/>
        <w:jc w:val="both"/>
      </w:pPr>
      <w:r>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29000000">
      <w:pPr>
        <w:spacing w:after="0" w:line="264" w:lineRule="auto"/>
        <w:ind w:left="0" w:firstLine="600"/>
        <w:jc w:val="both"/>
      </w:pPr>
      <w:r>
        <w:rPr>
          <w:rFonts w:ascii="Times New Roman" w:hAnsi="Times New Roman"/>
          <w:b/>
          <w:color w:val="000000"/>
          <w:sz w:val="28"/>
        </w:rPr>
        <w:t>Развивающие цели</w:t>
      </w:r>
      <w:r>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14:paraId="2A000000">
      <w:pPr>
        <w:numPr>
          <w:ilvl w:val="0"/>
          <w:numId w:val="2"/>
        </w:numPr>
        <w:spacing w:after="0" w:line="264" w:lineRule="auto"/>
        <w:jc w:val="both"/>
      </w:pPr>
      <w:r>
        <w:rPr>
          <w:rFonts w:ascii="Times New Roman" w:hAnsi="Times New Roman"/>
          <w:color w:val="000000"/>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2B000000">
      <w:pPr>
        <w:numPr>
          <w:ilvl w:val="0"/>
          <w:numId w:val="2"/>
        </w:numPr>
        <w:spacing w:after="0" w:line="264" w:lineRule="auto"/>
        <w:jc w:val="both"/>
      </w:pPr>
      <w:r>
        <w:rPr>
          <w:rFonts w:ascii="Times New Roman" w:hAnsi="Times New Roman"/>
          <w:color w:val="000000"/>
          <w:sz w:val="28"/>
        </w:rPr>
        <w:t>становление коммуникативной культуры обучающихся и их общего речевого развития;</w:t>
      </w:r>
    </w:p>
    <w:p w14:paraId="2C000000">
      <w:pPr>
        <w:numPr>
          <w:ilvl w:val="0"/>
          <w:numId w:val="2"/>
        </w:numPr>
        <w:spacing w:after="0" w:line="264" w:lineRule="auto"/>
        <w:jc w:val="both"/>
      </w:pPr>
      <w:r>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2D000000">
      <w:pPr>
        <w:numPr>
          <w:ilvl w:val="0"/>
          <w:numId w:val="2"/>
        </w:numPr>
        <w:spacing w:after="0" w:line="264" w:lineRule="auto"/>
        <w:jc w:val="both"/>
      </w:pPr>
      <w:r>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2E000000">
      <w:pPr>
        <w:numPr>
          <w:ilvl w:val="0"/>
          <w:numId w:val="2"/>
        </w:numPr>
        <w:spacing w:after="0" w:line="264" w:lineRule="auto"/>
        <w:jc w:val="both"/>
      </w:pPr>
      <w:r>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2F000000">
      <w:pPr>
        <w:spacing w:after="0" w:line="264" w:lineRule="auto"/>
        <w:ind w:left="0" w:firstLine="600"/>
        <w:jc w:val="both"/>
      </w:pPr>
      <w:r>
        <w:rPr>
          <w:rFonts w:ascii="Times New Roman" w:hAnsi="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14:paraId="30000000">
      <w:pPr>
        <w:numPr>
          <w:ilvl w:val="0"/>
          <w:numId w:val="3"/>
        </w:numPr>
        <w:spacing w:after="0" w:line="264" w:lineRule="auto"/>
        <w:jc w:val="both"/>
      </w:pPr>
      <w:r>
        <w:rPr>
          <w:rFonts w:ascii="Times New Roman" w:hAnsi="Times New Roman"/>
          <w:color w:val="000000"/>
          <w:sz w:val="28"/>
        </w:rPr>
        <w:t>понимание необходимости овладения иностранным языком как средством общения в условиях взаимодействия разных стран и народов;</w:t>
      </w:r>
    </w:p>
    <w:p w14:paraId="31000000">
      <w:pPr>
        <w:numPr>
          <w:ilvl w:val="0"/>
          <w:numId w:val="3"/>
        </w:numPr>
        <w:spacing w:after="0" w:line="264" w:lineRule="auto"/>
        <w:jc w:val="both"/>
      </w:pPr>
      <w:r>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32000000">
      <w:pPr>
        <w:numPr>
          <w:ilvl w:val="0"/>
          <w:numId w:val="3"/>
        </w:numPr>
        <w:spacing w:after="0" w:line="264" w:lineRule="auto"/>
        <w:jc w:val="both"/>
      </w:pPr>
      <w:r>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33000000">
      <w:pPr>
        <w:numPr>
          <w:ilvl w:val="0"/>
          <w:numId w:val="3"/>
        </w:numPr>
        <w:spacing w:after="0" w:line="264" w:lineRule="auto"/>
        <w:jc w:val="both"/>
      </w:pPr>
      <w:r>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14:paraId="34000000">
      <w:pPr>
        <w:numPr>
          <w:ilvl w:val="0"/>
          <w:numId w:val="3"/>
        </w:numPr>
        <w:spacing w:after="0" w:line="264" w:lineRule="auto"/>
        <w:jc w:val="both"/>
      </w:pPr>
      <w:r>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14:paraId="35000000">
      <w:pPr>
        <w:spacing w:after="0" w:line="264" w:lineRule="auto"/>
        <w:ind w:left="120" w:firstLine="0"/>
        <w:jc w:val="both"/>
      </w:pPr>
      <w:r>
        <w:rPr>
          <w:rFonts w:ascii="Times New Roman" w:hAnsi="Times New Roman"/>
          <w:color w:val="000000"/>
          <w:sz w:val="28"/>
        </w:rPr>
        <w:t>‌</w:t>
      </w:r>
      <w:bookmarkStart w:id="2" w:name="8e4de2fd-43cd-4bc5-8d35-2312bb8da802"/>
      <w:r>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Pr>
          <w:rFonts w:ascii="Times New Roman" w:hAnsi="Times New Roman"/>
          <w:color w:val="000000"/>
          <w:sz w:val="28"/>
        </w:rPr>
        <w:t>‌‌</w:t>
      </w:r>
    </w:p>
    <w:p w14:paraId="18A10F95">
      <w:pPr>
        <w:sectPr>
          <w:pgSz w:w="11906" w:h="16383"/>
          <w:pgMar w:top="1134" w:right="850" w:bottom="1134" w:left="1701" w:header="720" w:footer="720" w:gutter="0"/>
          <w:cols w:space="720" w:num="1"/>
        </w:sectPr>
      </w:pPr>
    </w:p>
    <w:bookmarkEnd w:id="1"/>
    <w:p w14:paraId="37000000">
      <w:pPr>
        <w:spacing w:after="0" w:line="264" w:lineRule="auto"/>
        <w:jc w:val="both"/>
      </w:pPr>
    </w:p>
    <w:p w14:paraId="38000000">
      <w:pPr>
        <w:spacing w:after="0" w:line="264" w:lineRule="auto"/>
        <w:ind w:left="120" w:firstLine="0"/>
        <w:jc w:val="both"/>
      </w:pPr>
      <w:r>
        <w:rPr>
          <w:rFonts w:ascii="Times New Roman" w:hAnsi="Times New Roman"/>
          <w:b/>
          <w:color w:val="000000"/>
          <w:sz w:val="28"/>
        </w:rPr>
        <w:t>Тематическое содержание речи</w:t>
      </w:r>
    </w:p>
    <w:p w14:paraId="39000000">
      <w:pPr>
        <w:spacing w:after="0" w:line="264" w:lineRule="auto"/>
        <w:ind w:left="0" w:firstLine="600"/>
        <w:jc w:val="both"/>
      </w:pPr>
      <w:r>
        <w:rPr>
          <w:rFonts w:ascii="Times New Roman" w:hAnsi="Times New Roman"/>
          <w:i/>
          <w:color w:val="000000"/>
          <w:sz w:val="28"/>
        </w:rPr>
        <w:t>Мир моего «я»</w:t>
      </w:r>
      <w:r>
        <w:rPr>
          <w:rFonts w:ascii="Times New Roman" w:hAnsi="Times New Roman"/>
          <w:color w:val="000000"/>
          <w:sz w:val="28"/>
        </w:rPr>
        <w:t>. Моя семья. Мой день рождения. Моя любимая еда. Мой день (распорядок дня).</w:t>
      </w:r>
    </w:p>
    <w:p w14:paraId="3A000000">
      <w:pPr>
        <w:spacing w:after="0" w:line="264" w:lineRule="auto"/>
        <w:ind w:left="0" w:firstLine="600"/>
        <w:jc w:val="both"/>
      </w:pPr>
      <w:r>
        <w:rPr>
          <w:rFonts w:ascii="Times New Roman" w:hAnsi="Times New Roman"/>
          <w:i/>
          <w:color w:val="000000"/>
          <w:sz w:val="28"/>
        </w:rPr>
        <w:t>Мир моих увлечений</w:t>
      </w:r>
      <w:r>
        <w:rPr>
          <w:rFonts w:ascii="Times New Roman" w:hAnsi="Times New Roman"/>
          <w:color w:val="000000"/>
          <w:sz w:val="28"/>
        </w:rPr>
        <w:t>. Любимая игрушка, игра. Мой питомец. Любимые занятия. Любимая сказка. Выходной день. Каникулы.</w:t>
      </w:r>
    </w:p>
    <w:p w14:paraId="3B000000">
      <w:pPr>
        <w:spacing w:after="0" w:line="264" w:lineRule="auto"/>
        <w:ind w:left="0" w:firstLine="600"/>
        <w:jc w:val="both"/>
      </w:pPr>
      <w:r>
        <w:rPr>
          <w:rFonts w:ascii="Times New Roman" w:hAnsi="Times New Roman"/>
          <w:i/>
          <w:color w:val="000000"/>
          <w:sz w:val="28"/>
        </w:rPr>
        <w:t>Мир вокруг меня</w:t>
      </w:r>
      <w:r>
        <w:rPr>
          <w:rFonts w:ascii="Times New Roman" w:hAnsi="Times New Roman"/>
          <w:color w:val="000000"/>
          <w:sz w:val="28"/>
        </w:rPr>
        <w:t>. Моя комната (квартира, дом). Моя школа. Мои друзья. Моя малая родина (город, село). Дикие и домашние животные. Погода. Времена года (месяцы).</w:t>
      </w:r>
    </w:p>
    <w:p w14:paraId="3C000000">
      <w:pPr>
        <w:spacing w:after="0" w:line="264" w:lineRule="auto"/>
        <w:ind w:left="0" w:firstLine="600"/>
        <w:jc w:val="both"/>
      </w:pPr>
      <w:r>
        <w:rPr>
          <w:rFonts w:ascii="Times New Roman" w:hAnsi="Times New Roman"/>
          <w:i/>
          <w:color w:val="000000"/>
          <w:sz w:val="28"/>
        </w:rPr>
        <w:t>Родная страна и страны изучаемого языка</w:t>
      </w:r>
      <w:r>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3D000000">
      <w:pPr>
        <w:spacing w:after="0" w:line="264" w:lineRule="auto"/>
        <w:ind w:left="120" w:firstLine="0"/>
        <w:jc w:val="both"/>
      </w:pPr>
    </w:p>
    <w:p w14:paraId="3E000000">
      <w:pPr>
        <w:spacing w:after="0" w:line="264" w:lineRule="auto"/>
        <w:ind w:left="120" w:firstLine="0"/>
        <w:jc w:val="both"/>
      </w:pPr>
      <w:r>
        <w:rPr>
          <w:rFonts w:ascii="Times New Roman" w:hAnsi="Times New Roman"/>
          <w:b/>
          <w:color w:val="000000"/>
          <w:sz w:val="28"/>
        </w:rPr>
        <w:t>Коммуникативные умения</w:t>
      </w:r>
    </w:p>
    <w:p w14:paraId="3F000000">
      <w:pPr>
        <w:spacing w:after="0" w:line="264" w:lineRule="auto"/>
        <w:ind w:left="0" w:firstLine="600"/>
        <w:jc w:val="both"/>
      </w:pPr>
      <w:r>
        <w:rPr>
          <w:rFonts w:ascii="Times New Roman" w:hAnsi="Times New Roman"/>
          <w:i/>
          <w:color w:val="000000"/>
          <w:sz w:val="28"/>
        </w:rPr>
        <w:t>Говорение</w:t>
      </w:r>
    </w:p>
    <w:p w14:paraId="40000000">
      <w:pPr>
        <w:spacing w:after="0" w:line="264" w:lineRule="auto"/>
        <w:ind w:left="0" w:firstLine="600"/>
        <w:jc w:val="both"/>
      </w:pPr>
      <w:r>
        <w:rPr>
          <w:rFonts w:ascii="Times New Roman" w:hAnsi="Times New Roman"/>
          <w:color w:val="000000"/>
          <w:sz w:val="28"/>
        </w:rPr>
        <w:t xml:space="preserve">Коммуникативные умения </w:t>
      </w:r>
      <w:r>
        <w:rPr>
          <w:rFonts w:ascii="Times New Roman" w:hAnsi="Times New Roman"/>
          <w:color w:val="000000"/>
          <w:sz w:val="28"/>
          <w:u w:val="single"/>
        </w:rPr>
        <w:t>диалогической</w:t>
      </w:r>
      <w:r>
        <w:rPr>
          <w:rFonts w:ascii="Times New Roman" w:hAnsi="Times New Roman"/>
          <w:color w:val="000000"/>
          <w:sz w:val="28"/>
        </w:rPr>
        <w:t xml:space="preserve"> речи.</w:t>
      </w:r>
    </w:p>
    <w:p w14:paraId="41000000">
      <w:pPr>
        <w:spacing w:after="0" w:line="264" w:lineRule="auto"/>
        <w:ind w:left="0" w:firstLine="600"/>
        <w:jc w:val="both"/>
      </w:pPr>
      <w:r>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42000000">
      <w:pPr>
        <w:spacing w:after="0" w:line="264" w:lineRule="auto"/>
        <w:ind w:left="0" w:firstLine="600"/>
        <w:jc w:val="both"/>
      </w:pPr>
      <w:r>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3000000">
      <w:pPr>
        <w:spacing w:after="0" w:line="264" w:lineRule="auto"/>
        <w:ind w:left="0" w:firstLine="600"/>
        <w:jc w:val="both"/>
      </w:pPr>
      <w:r>
        <w:rPr>
          <w:rFonts w:ascii="Times New Roman" w:hAnsi="Times New Roman"/>
          <w:color w:val="000000"/>
          <w:sz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44000000">
      <w:pPr>
        <w:spacing w:after="0" w:line="264" w:lineRule="auto"/>
        <w:ind w:left="0" w:firstLine="600"/>
        <w:jc w:val="both"/>
      </w:pPr>
      <w:r>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14:paraId="45000000">
      <w:pPr>
        <w:spacing w:after="0" w:line="264" w:lineRule="auto"/>
        <w:ind w:left="0" w:firstLine="600"/>
        <w:jc w:val="both"/>
      </w:pPr>
      <w:r>
        <w:rPr>
          <w:rFonts w:ascii="Times New Roman" w:hAnsi="Times New Roman"/>
          <w:color w:val="000000"/>
          <w:sz w:val="28"/>
        </w:rPr>
        <w:t xml:space="preserve">Коммуникативные умения </w:t>
      </w:r>
      <w:r>
        <w:rPr>
          <w:rFonts w:ascii="Times New Roman" w:hAnsi="Times New Roman"/>
          <w:color w:val="000000"/>
          <w:sz w:val="28"/>
          <w:u w:val="single"/>
        </w:rPr>
        <w:t>монологической</w:t>
      </w:r>
      <w:r>
        <w:rPr>
          <w:rFonts w:ascii="Times New Roman" w:hAnsi="Times New Roman"/>
          <w:color w:val="000000"/>
          <w:sz w:val="28"/>
        </w:rPr>
        <w:t xml:space="preserve"> речи.</w:t>
      </w:r>
    </w:p>
    <w:p w14:paraId="46000000">
      <w:pPr>
        <w:spacing w:after="0" w:line="264" w:lineRule="auto"/>
        <w:ind w:left="0" w:firstLine="600"/>
        <w:jc w:val="both"/>
      </w:pPr>
      <w:r>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47000000">
      <w:pPr>
        <w:spacing w:after="0" w:line="264" w:lineRule="auto"/>
        <w:ind w:left="0" w:firstLine="600"/>
        <w:jc w:val="both"/>
      </w:pPr>
      <w:r>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14:paraId="48000000">
      <w:pPr>
        <w:spacing w:after="0" w:line="264" w:lineRule="auto"/>
        <w:ind w:left="0" w:firstLine="600"/>
        <w:jc w:val="both"/>
      </w:pPr>
      <w:r>
        <w:rPr>
          <w:rFonts w:ascii="Times New Roman" w:hAnsi="Times New Roman"/>
          <w:i/>
          <w:color w:val="000000"/>
          <w:sz w:val="28"/>
        </w:rPr>
        <w:t>Аудирование</w:t>
      </w:r>
    </w:p>
    <w:p w14:paraId="49000000">
      <w:pPr>
        <w:spacing w:after="0" w:line="264" w:lineRule="auto"/>
        <w:ind w:left="0" w:firstLine="600"/>
        <w:jc w:val="both"/>
      </w:pPr>
      <w:r>
        <w:rPr>
          <w:rFonts w:ascii="Times New Roman" w:hAnsi="Times New Roman"/>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14:paraId="4A000000">
      <w:pPr>
        <w:spacing w:after="0" w:line="264" w:lineRule="auto"/>
        <w:ind w:left="0" w:firstLine="600"/>
        <w:jc w:val="both"/>
      </w:pPr>
      <w:r>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4B000000">
      <w:pPr>
        <w:spacing w:after="0" w:line="264" w:lineRule="auto"/>
        <w:ind w:left="0" w:firstLine="600"/>
        <w:jc w:val="both"/>
      </w:pPr>
      <w:r>
        <w:rPr>
          <w:rFonts w:ascii="Times New Roman" w:hAnsi="Times New Roman"/>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4C000000">
      <w:pPr>
        <w:spacing w:after="0" w:line="264" w:lineRule="auto"/>
        <w:ind w:left="0" w:firstLine="600"/>
        <w:jc w:val="both"/>
      </w:pPr>
      <w:r>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4D000000">
      <w:pPr>
        <w:spacing w:after="0" w:line="264" w:lineRule="auto"/>
        <w:ind w:left="0" w:firstLine="600"/>
        <w:jc w:val="both"/>
      </w:pPr>
      <w:r>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w:t>
      </w:r>
    </w:p>
    <w:p w14:paraId="4E000000">
      <w:pPr>
        <w:spacing w:after="0" w:line="264" w:lineRule="auto"/>
        <w:ind w:left="0" w:firstLine="600"/>
        <w:jc w:val="both"/>
      </w:pPr>
      <w:r>
        <w:rPr>
          <w:rFonts w:ascii="Times New Roman" w:hAnsi="Times New Roman"/>
          <w:i/>
          <w:color w:val="000000"/>
          <w:sz w:val="28"/>
        </w:rPr>
        <w:t>Смысловое чтение</w:t>
      </w:r>
    </w:p>
    <w:p w14:paraId="4F000000">
      <w:pPr>
        <w:spacing w:after="0" w:line="264" w:lineRule="auto"/>
        <w:ind w:left="0" w:firstLine="600"/>
        <w:jc w:val="both"/>
      </w:pPr>
      <w:r>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50000000">
      <w:pPr>
        <w:spacing w:after="0" w:line="264" w:lineRule="auto"/>
        <w:ind w:left="0" w:firstLine="600"/>
        <w:jc w:val="both"/>
      </w:pPr>
      <w:r>
        <w:rPr>
          <w:rFonts w:ascii="Times New Roman" w:hAnsi="Times New Roman"/>
          <w:color w:val="000000"/>
          <w:sz w:val="28"/>
        </w:rPr>
        <w:t>Тексты для чтения вслух: диалог, рассказ, сказка.</w:t>
      </w:r>
    </w:p>
    <w:p w14:paraId="51000000">
      <w:pPr>
        <w:spacing w:after="0" w:line="264" w:lineRule="auto"/>
        <w:ind w:left="0" w:firstLine="600"/>
        <w:jc w:val="both"/>
      </w:pPr>
      <w:r>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2000000">
      <w:pPr>
        <w:spacing w:after="0" w:line="264" w:lineRule="auto"/>
        <w:ind w:left="0" w:firstLine="600"/>
        <w:jc w:val="both"/>
      </w:pPr>
      <w:r>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53000000">
      <w:pPr>
        <w:spacing w:after="0" w:line="264" w:lineRule="auto"/>
        <w:ind w:left="0" w:firstLine="600"/>
        <w:jc w:val="both"/>
      </w:pPr>
      <w:r>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54000000">
      <w:pPr>
        <w:spacing w:after="0" w:line="264" w:lineRule="auto"/>
        <w:ind w:left="0" w:firstLine="600"/>
        <w:jc w:val="both"/>
      </w:pPr>
      <w:r>
        <w:rPr>
          <w:rFonts w:ascii="Times New Roman" w:hAnsi="Times New Roman"/>
          <w:color w:val="000000"/>
          <w:sz w:val="28"/>
        </w:rPr>
        <w:t>Тексты для чтения: диалог, рассказ, сказка, электронное сообщение личного характера.</w:t>
      </w:r>
    </w:p>
    <w:p w14:paraId="55000000">
      <w:pPr>
        <w:spacing w:after="0" w:line="264" w:lineRule="auto"/>
        <w:ind w:left="0" w:firstLine="600"/>
        <w:jc w:val="both"/>
      </w:pPr>
      <w:r>
        <w:rPr>
          <w:rFonts w:ascii="Times New Roman" w:hAnsi="Times New Roman"/>
          <w:i/>
          <w:color w:val="000000"/>
          <w:sz w:val="28"/>
        </w:rPr>
        <w:t>Письмо</w:t>
      </w:r>
    </w:p>
    <w:p w14:paraId="56000000">
      <w:pPr>
        <w:spacing w:after="0" w:line="264" w:lineRule="auto"/>
        <w:ind w:left="0" w:firstLine="600"/>
        <w:jc w:val="both"/>
      </w:pPr>
      <w:r>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57000000">
      <w:pPr>
        <w:spacing w:after="0" w:line="264" w:lineRule="auto"/>
        <w:ind w:left="0" w:firstLine="600"/>
        <w:jc w:val="both"/>
      </w:pPr>
      <w:r>
        <w:rPr>
          <w:rFonts w:ascii="Times New Roman" w:hAnsi="Times New Roman"/>
          <w:color w:val="000000"/>
          <w:sz w:val="28"/>
        </w:rPr>
        <w:t>Создание подписей к картинкам, фотографиям с пояснением, что на них изображено.</w:t>
      </w:r>
    </w:p>
    <w:p w14:paraId="58000000">
      <w:pPr>
        <w:spacing w:after="0" w:line="264" w:lineRule="auto"/>
        <w:ind w:left="0" w:firstLine="600"/>
        <w:jc w:val="both"/>
      </w:pPr>
      <w:r>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59000000">
      <w:pPr>
        <w:spacing w:after="0" w:line="264" w:lineRule="auto"/>
        <w:ind w:left="0" w:firstLine="600"/>
        <w:jc w:val="both"/>
      </w:pPr>
      <w:r>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14:paraId="5A000000">
      <w:pPr>
        <w:spacing w:after="0" w:line="264" w:lineRule="auto"/>
        <w:ind w:left="120" w:firstLine="0"/>
        <w:jc w:val="both"/>
      </w:pPr>
    </w:p>
    <w:p w14:paraId="5B000000">
      <w:pPr>
        <w:spacing w:after="0" w:line="264" w:lineRule="auto"/>
        <w:ind w:left="120" w:firstLine="0"/>
        <w:jc w:val="both"/>
      </w:pPr>
      <w:r>
        <w:rPr>
          <w:rFonts w:ascii="Times New Roman" w:hAnsi="Times New Roman"/>
          <w:b/>
          <w:color w:val="000000"/>
          <w:sz w:val="28"/>
        </w:rPr>
        <w:t>Языковые знания и навыки</w:t>
      </w:r>
    </w:p>
    <w:p w14:paraId="5C000000">
      <w:pPr>
        <w:spacing w:after="0" w:line="264" w:lineRule="auto"/>
        <w:ind w:left="0" w:firstLine="600"/>
        <w:jc w:val="both"/>
      </w:pPr>
      <w:r>
        <w:rPr>
          <w:rFonts w:ascii="Times New Roman" w:hAnsi="Times New Roman"/>
          <w:i/>
          <w:color w:val="000000"/>
          <w:sz w:val="28"/>
        </w:rPr>
        <w:t>Фонетическая сторона речи</w:t>
      </w:r>
    </w:p>
    <w:p w14:paraId="5D000000">
      <w:pPr>
        <w:spacing w:after="0" w:line="264" w:lineRule="auto"/>
        <w:ind w:left="0" w:firstLine="600"/>
        <w:jc w:val="both"/>
      </w:pPr>
      <w:r>
        <w:rPr>
          <w:rFonts w:ascii="Times New Roman" w:hAnsi="Times New Roman"/>
          <w:color w:val="000000"/>
          <w:sz w:val="28"/>
        </w:rPr>
        <w:t>Буквы английского алфавита. Фонетически корректное озвучивание букв английского алфавита.</w:t>
      </w:r>
    </w:p>
    <w:p w14:paraId="5E000000">
      <w:pPr>
        <w:spacing w:after="0" w:line="264" w:lineRule="auto"/>
        <w:ind w:left="0" w:firstLine="600"/>
        <w:jc w:val="both"/>
      </w:pPr>
      <w:r>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rPr>
        <w:t>«r» (there is/there are).</w:t>
      </w:r>
    </w:p>
    <w:p w14:paraId="5F000000">
      <w:pPr>
        <w:spacing w:after="0" w:line="264" w:lineRule="auto"/>
        <w:ind w:left="0" w:firstLine="600"/>
        <w:jc w:val="both"/>
      </w:pPr>
      <w:r>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14:paraId="60000000">
      <w:pPr>
        <w:spacing w:after="0" w:line="264" w:lineRule="auto"/>
        <w:ind w:left="0" w:firstLine="600"/>
        <w:jc w:val="both"/>
      </w:pPr>
      <w:r>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61000000">
      <w:pPr>
        <w:spacing w:after="0" w:line="264" w:lineRule="auto"/>
        <w:ind w:left="0" w:firstLine="600"/>
        <w:jc w:val="both"/>
      </w:pPr>
      <w:r>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Pr>
          <w:rFonts w:ascii="Times New Roman" w:hAnsi="Times New Roman"/>
          <w:i/>
          <w:color w:val="000000"/>
          <w:sz w:val="28"/>
        </w:rPr>
        <w:t>+ r</w:t>
      </w:r>
      <w:r>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 ight</w:t>
      </w:r>
      <w:r>
        <w:rPr>
          <w:rFonts w:ascii="Times New Roman" w:hAnsi="Times New Roman"/>
          <w:color w:val="000000"/>
          <w:sz w:val="28"/>
        </w:rPr>
        <w:t>) в односложных, двусложных и многосложных словах.</w:t>
      </w:r>
    </w:p>
    <w:p w14:paraId="62000000">
      <w:pPr>
        <w:spacing w:after="0" w:line="264" w:lineRule="auto"/>
        <w:ind w:left="0" w:firstLine="600"/>
        <w:jc w:val="both"/>
      </w:pPr>
      <w:r>
        <w:rPr>
          <w:rFonts w:ascii="Times New Roman" w:hAnsi="Times New Roman"/>
          <w:color w:val="000000"/>
          <w:sz w:val="28"/>
        </w:rPr>
        <w:t>Вычленение некоторых звукобуквенных сочетаний при анализе изученных слов.</w:t>
      </w:r>
    </w:p>
    <w:p w14:paraId="63000000">
      <w:pPr>
        <w:spacing w:after="0" w:line="264" w:lineRule="auto"/>
        <w:ind w:left="0" w:firstLine="600"/>
        <w:jc w:val="both"/>
      </w:pPr>
      <w:r>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14:paraId="64000000">
      <w:pPr>
        <w:spacing w:after="0" w:line="264" w:lineRule="auto"/>
        <w:ind w:left="0" w:firstLine="600"/>
        <w:jc w:val="both"/>
      </w:pPr>
      <w:r>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14:paraId="65000000">
      <w:pPr>
        <w:spacing w:after="0" w:line="264" w:lineRule="auto"/>
        <w:ind w:left="0" w:firstLine="600"/>
        <w:jc w:val="both"/>
      </w:pPr>
      <w:r>
        <w:rPr>
          <w:rFonts w:ascii="Times New Roman" w:hAnsi="Times New Roman"/>
          <w:i/>
          <w:color w:val="000000"/>
          <w:sz w:val="28"/>
        </w:rPr>
        <w:t>Графика, орфография и пунктуация</w:t>
      </w:r>
    </w:p>
    <w:p w14:paraId="66000000">
      <w:pPr>
        <w:spacing w:after="0" w:line="264" w:lineRule="auto"/>
        <w:ind w:left="0" w:firstLine="600"/>
        <w:jc w:val="both"/>
      </w:pPr>
      <w:r>
        <w:rPr>
          <w:rFonts w:ascii="Times New Roman" w:hAnsi="Times New Roman"/>
          <w:color w:val="000000"/>
          <w:sz w:val="28"/>
        </w:rPr>
        <w:t>Правильное написание изученных слов.</w:t>
      </w:r>
    </w:p>
    <w:p w14:paraId="67000000">
      <w:pPr>
        <w:spacing w:after="0" w:line="264" w:lineRule="auto"/>
        <w:ind w:left="0" w:firstLine="600"/>
        <w:jc w:val="both"/>
      </w:pPr>
      <w:r>
        <w:rPr>
          <w:rFonts w:ascii="Times New Roman" w:hAnsi="Times New Roman"/>
          <w:color w:val="000000"/>
          <w:sz w:val="28"/>
        </w:rPr>
        <w:t xml:space="preserve">Правильная расстановка знаков препинания: точки, вопросительного </w:t>
      </w:r>
    </w:p>
    <w:p w14:paraId="68000000">
      <w:pPr>
        <w:spacing w:after="0" w:line="264" w:lineRule="auto"/>
        <w:ind w:left="0" w:firstLine="600"/>
        <w:jc w:val="both"/>
      </w:pPr>
      <w:r>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69000000">
      <w:pPr>
        <w:spacing w:after="0" w:line="264" w:lineRule="auto"/>
        <w:ind w:left="0" w:firstLine="600"/>
        <w:jc w:val="both"/>
      </w:pPr>
      <w:r>
        <w:rPr>
          <w:rFonts w:ascii="Times New Roman" w:hAnsi="Times New Roman"/>
          <w:i/>
          <w:color w:val="000000"/>
          <w:sz w:val="28"/>
        </w:rPr>
        <w:t>Лексическая сторона речи</w:t>
      </w:r>
    </w:p>
    <w:p w14:paraId="6A000000">
      <w:pPr>
        <w:spacing w:after="0" w:line="264" w:lineRule="auto"/>
        <w:ind w:left="0" w:firstLine="600"/>
        <w:jc w:val="both"/>
      </w:pPr>
      <w:r>
        <w:rPr>
          <w:rFonts w:ascii="Times New Roman" w:hAnsi="Times New Roman"/>
          <w:color w:val="000000"/>
          <w:sz w:val="28"/>
        </w:rPr>
        <w:t xml:space="preserve">Распознавание в письменном и звучащем тексте и употребление в устной </w:t>
      </w:r>
    </w:p>
    <w:p w14:paraId="6B000000">
      <w:pPr>
        <w:spacing w:after="0" w:line="264" w:lineRule="auto"/>
        <w:ind w:left="0" w:firstLine="600"/>
        <w:jc w:val="both"/>
      </w:pPr>
      <w:r>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6C000000">
      <w:pPr>
        <w:spacing w:after="0" w:line="264" w:lineRule="auto"/>
        <w:ind w:left="0" w:firstLine="600"/>
        <w:jc w:val="both"/>
      </w:pPr>
      <w:r>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i/>
          <w:color w:val="000000"/>
          <w:sz w:val="28"/>
        </w:rPr>
        <w:t>-teen, -ty, -th)</w:t>
      </w:r>
      <w:r>
        <w:rPr>
          <w:rFonts w:ascii="Times New Roman" w:hAnsi="Times New Roman"/>
          <w:color w:val="000000"/>
          <w:sz w:val="28"/>
        </w:rPr>
        <w:t xml:space="preserve"> и словосложения </w:t>
      </w:r>
      <w:r>
        <w:rPr>
          <w:rFonts w:ascii="Times New Roman" w:hAnsi="Times New Roman"/>
          <w:i/>
          <w:color w:val="000000"/>
          <w:sz w:val="28"/>
        </w:rPr>
        <w:t>(sportsman).</w:t>
      </w:r>
    </w:p>
    <w:p w14:paraId="6D000000">
      <w:pPr>
        <w:spacing w:after="0" w:line="264" w:lineRule="auto"/>
        <w:ind w:left="0" w:firstLine="600"/>
        <w:jc w:val="both"/>
      </w:pPr>
      <w:r>
        <w:rPr>
          <w:rFonts w:ascii="Times New Roman" w:hAnsi="Times New Roman"/>
          <w:color w:val="000000"/>
          <w:sz w:val="28"/>
        </w:rPr>
        <w:t xml:space="preserve">Распознавание в устной и письменной речи интернациональных слов </w:t>
      </w:r>
      <w:r>
        <w:rPr>
          <w:rFonts w:ascii="Times New Roman" w:hAnsi="Times New Roman"/>
          <w:i/>
          <w:color w:val="000000"/>
          <w:sz w:val="28"/>
        </w:rPr>
        <w:t>(doctor, film)</w:t>
      </w:r>
      <w:r>
        <w:rPr>
          <w:rFonts w:ascii="Times New Roman" w:hAnsi="Times New Roman"/>
          <w:color w:val="000000"/>
          <w:sz w:val="28"/>
        </w:rPr>
        <w:t xml:space="preserve"> с помощью языковой догадки.</w:t>
      </w:r>
    </w:p>
    <w:p w14:paraId="6E000000">
      <w:pPr>
        <w:spacing w:after="0" w:line="264" w:lineRule="auto"/>
        <w:ind w:left="0" w:firstLine="600"/>
        <w:jc w:val="both"/>
      </w:pPr>
      <w:r>
        <w:rPr>
          <w:rFonts w:ascii="Times New Roman" w:hAnsi="Times New Roman"/>
          <w:i/>
          <w:color w:val="000000"/>
          <w:sz w:val="28"/>
        </w:rPr>
        <w:t>Грамматическая сторона речи</w:t>
      </w:r>
    </w:p>
    <w:p w14:paraId="6F000000">
      <w:pPr>
        <w:spacing w:after="0" w:line="264" w:lineRule="auto"/>
        <w:ind w:left="0" w:firstLine="600"/>
        <w:jc w:val="both"/>
      </w:pPr>
      <w:r>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Fonts w:ascii="Times New Roman" w:hAnsi="Times New Roman"/>
          <w:i/>
          <w:color w:val="000000"/>
          <w:sz w:val="28"/>
        </w:rPr>
        <w:t>-teen, -ty, -th</w:t>
      </w:r>
      <w:r>
        <w:rPr>
          <w:rFonts w:ascii="Times New Roman" w:hAnsi="Times New Roman"/>
          <w:color w:val="000000"/>
          <w:sz w:val="28"/>
        </w:rPr>
        <w:t>) и словосложения (</w:t>
      </w:r>
      <w:r>
        <w:rPr>
          <w:rFonts w:ascii="Times New Roman" w:hAnsi="Times New Roman"/>
          <w:i/>
          <w:color w:val="000000"/>
          <w:sz w:val="28"/>
        </w:rPr>
        <w:t>football, snowman</w:t>
      </w:r>
      <w:r>
        <w:rPr>
          <w:rFonts w:ascii="Times New Roman" w:hAnsi="Times New Roman"/>
          <w:color w:val="000000"/>
          <w:sz w:val="28"/>
        </w:rPr>
        <w:t>).</w:t>
      </w:r>
    </w:p>
    <w:p w14:paraId="70000000">
      <w:pPr>
        <w:spacing w:after="0" w:line="264" w:lineRule="auto"/>
        <w:ind w:left="0"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71000000">
      <w:pPr>
        <w:spacing w:after="0" w:line="264" w:lineRule="auto"/>
        <w:ind w:left="0" w:firstLine="600"/>
        <w:jc w:val="both"/>
      </w:pPr>
      <w:r>
        <w:rPr>
          <w:rFonts w:ascii="Times New Roman" w:hAnsi="Times New Roman"/>
          <w:color w:val="000000"/>
          <w:sz w:val="28"/>
        </w:rPr>
        <w:t xml:space="preserve">Побудительные предложения в отрицательной </w:t>
      </w:r>
      <w:r>
        <w:rPr>
          <w:rFonts w:ascii="Times New Roman" w:hAnsi="Times New Roman"/>
          <w:i/>
          <w:color w:val="000000"/>
          <w:sz w:val="28"/>
        </w:rPr>
        <w:t>(Don’t talk, please.)</w:t>
      </w:r>
      <w:r>
        <w:rPr>
          <w:rFonts w:ascii="Times New Roman" w:hAnsi="Times New Roman"/>
          <w:color w:val="000000"/>
          <w:sz w:val="28"/>
        </w:rPr>
        <w:t xml:space="preserve"> форме.</w:t>
      </w:r>
    </w:p>
    <w:p w14:paraId="72000000">
      <w:pPr>
        <w:spacing w:after="0" w:line="264" w:lineRule="auto"/>
        <w:ind w:left="0" w:firstLine="600"/>
        <w:jc w:val="both"/>
      </w:pPr>
      <w:r>
        <w:rPr>
          <w:rFonts w:ascii="Times New Roman" w:hAnsi="Times New Roman"/>
          <w:color w:val="000000"/>
          <w:sz w:val="28"/>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14:paraId="73000000">
      <w:pPr>
        <w:spacing w:after="0" w:line="264" w:lineRule="auto"/>
        <w:ind w:left="0"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14:paraId="74000000">
      <w:pPr>
        <w:spacing w:after="0" w:line="264" w:lineRule="auto"/>
        <w:ind w:left="0"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14:paraId="75000000">
      <w:pPr>
        <w:spacing w:after="0" w:line="264" w:lineRule="auto"/>
        <w:ind w:left="0"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76000000">
      <w:pPr>
        <w:spacing w:after="0" w:line="264" w:lineRule="auto"/>
        <w:ind w:left="0" w:firstLine="600"/>
        <w:jc w:val="both"/>
      </w:pPr>
      <w:r>
        <w:rPr>
          <w:rFonts w:ascii="Times New Roman" w:hAnsi="Times New Roman"/>
          <w:color w:val="000000"/>
          <w:sz w:val="28"/>
        </w:rPr>
        <w:t xml:space="preserve">Слова, выражающие количество с исчисляемыми и неисчисляемыми существительными </w:t>
      </w:r>
      <w:r>
        <w:rPr>
          <w:rFonts w:ascii="Times New Roman" w:hAnsi="Times New Roman"/>
          <w:i/>
          <w:color w:val="000000"/>
          <w:sz w:val="28"/>
        </w:rPr>
        <w:t>(much/many/a lot of).</w:t>
      </w:r>
    </w:p>
    <w:p w14:paraId="77000000">
      <w:pPr>
        <w:spacing w:after="0" w:line="264" w:lineRule="auto"/>
        <w:ind w:left="0" w:firstLine="600"/>
        <w:jc w:val="both"/>
      </w:pPr>
      <w:r>
        <w:rPr>
          <w:rFonts w:ascii="Times New Roman" w:hAnsi="Times New Roman"/>
          <w:color w:val="000000"/>
          <w:sz w:val="28"/>
        </w:rPr>
        <w:t xml:space="preserve">Личные местоимения в объектном </w:t>
      </w:r>
      <w:r>
        <w:rPr>
          <w:rFonts w:ascii="Times New Roman" w:hAnsi="Times New Roman"/>
          <w:i/>
          <w:color w:val="000000"/>
          <w:sz w:val="28"/>
        </w:rPr>
        <w:t>(me, you, him/her/it, us, them)</w:t>
      </w:r>
      <w:r>
        <w:rPr>
          <w:rFonts w:ascii="Times New Roman" w:hAnsi="Times New Roman"/>
          <w:color w:val="000000"/>
          <w:sz w:val="28"/>
        </w:rPr>
        <w:t xml:space="preserve"> падеже. Указательные местоимения </w:t>
      </w:r>
      <w:r>
        <w:rPr>
          <w:rFonts w:ascii="Times New Roman" w:hAnsi="Times New Roman"/>
          <w:i/>
          <w:color w:val="000000"/>
          <w:sz w:val="28"/>
        </w:rPr>
        <w:t>(this – these; that – those).</w:t>
      </w:r>
      <w:r>
        <w:rPr>
          <w:rFonts w:ascii="Times New Roman" w:hAnsi="Times New Roman"/>
          <w:color w:val="000000"/>
          <w:sz w:val="28"/>
        </w:rPr>
        <w:t xml:space="preserve"> Неопределённые местоимения </w:t>
      </w:r>
      <w:r>
        <w:rPr>
          <w:rFonts w:ascii="Times New Roman" w:hAnsi="Times New Roman"/>
          <w:i/>
          <w:color w:val="000000"/>
          <w:sz w:val="28"/>
        </w:rPr>
        <w:t>(some/any)</w:t>
      </w:r>
      <w:r>
        <w:rPr>
          <w:rFonts w:ascii="Times New Roman" w:hAnsi="Times New Roman"/>
          <w:color w:val="000000"/>
          <w:sz w:val="28"/>
        </w:rPr>
        <w:t xml:space="preserve"> в повествовательных и вопросительных предложениях </w:t>
      </w:r>
      <w:r>
        <w:rPr>
          <w:rFonts w:ascii="Times New Roman" w:hAnsi="Times New Roman"/>
          <w:i/>
          <w:color w:val="000000"/>
          <w:sz w:val="28"/>
        </w:rPr>
        <w:t>(Have you got any friends? – Yes, I’ve got some.).</w:t>
      </w:r>
    </w:p>
    <w:p w14:paraId="78000000">
      <w:pPr>
        <w:spacing w:after="0" w:line="264" w:lineRule="auto"/>
        <w:ind w:left="0" w:firstLine="600"/>
        <w:jc w:val="both"/>
      </w:pPr>
      <w:r>
        <w:rPr>
          <w:rFonts w:ascii="Times New Roman" w:hAnsi="Times New Roman"/>
          <w:color w:val="000000"/>
          <w:sz w:val="28"/>
        </w:rPr>
        <w:t xml:space="preserve">Наречия частотности </w:t>
      </w:r>
      <w:r>
        <w:rPr>
          <w:rFonts w:ascii="Times New Roman" w:hAnsi="Times New Roman"/>
          <w:i/>
          <w:color w:val="000000"/>
          <w:sz w:val="28"/>
        </w:rPr>
        <w:t>(usually, often).</w:t>
      </w:r>
    </w:p>
    <w:p w14:paraId="79000000">
      <w:pPr>
        <w:spacing w:after="0" w:line="264" w:lineRule="auto"/>
        <w:ind w:left="0" w:firstLine="600"/>
        <w:jc w:val="both"/>
      </w:pPr>
      <w:r>
        <w:rPr>
          <w:rFonts w:ascii="Times New Roman" w:hAnsi="Times New Roman"/>
          <w:color w:val="000000"/>
          <w:sz w:val="28"/>
        </w:rPr>
        <w:t>Количественные числительные (13–100). Порядковые числительные (1–30).</w:t>
      </w:r>
    </w:p>
    <w:p w14:paraId="7A000000">
      <w:pPr>
        <w:spacing w:after="0" w:line="264" w:lineRule="auto"/>
        <w:ind w:left="0" w:firstLine="600"/>
        <w:jc w:val="both"/>
      </w:pPr>
      <w:r>
        <w:rPr>
          <w:rFonts w:ascii="Times New Roman" w:hAnsi="Times New Roman"/>
          <w:color w:val="000000"/>
          <w:sz w:val="28"/>
        </w:rPr>
        <w:t xml:space="preserve">Вопросительные слова </w:t>
      </w:r>
      <w:r>
        <w:rPr>
          <w:rFonts w:ascii="Times New Roman" w:hAnsi="Times New Roman"/>
          <w:i/>
          <w:color w:val="000000"/>
          <w:sz w:val="28"/>
        </w:rPr>
        <w:t>(when, whose, why).</w:t>
      </w:r>
    </w:p>
    <w:p w14:paraId="7B000000">
      <w:pPr>
        <w:spacing w:after="0" w:line="264" w:lineRule="auto"/>
        <w:ind w:left="0"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14:paraId="7C000000">
      <w:pPr>
        <w:spacing w:after="0" w:line="264" w:lineRule="auto"/>
        <w:ind w:left="120" w:firstLine="0"/>
        <w:jc w:val="both"/>
      </w:pPr>
    </w:p>
    <w:p w14:paraId="7D000000">
      <w:pPr>
        <w:spacing w:after="0" w:line="264" w:lineRule="auto"/>
        <w:ind w:left="120" w:firstLine="0"/>
        <w:jc w:val="both"/>
      </w:pPr>
      <w:r>
        <w:rPr>
          <w:rFonts w:ascii="Times New Roman" w:hAnsi="Times New Roman"/>
          <w:b/>
          <w:color w:val="000000"/>
          <w:sz w:val="28"/>
        </w:rPr>
        <w:t>Социокультурные знания и умения</w:t>
      </w:r>
    </w:p>
    <w:p w14:paraId="7E000000">
      <w:pPr>
        <w:spacing w:after="0" w:line="264" w:lineRule="auto"/>
        <w:ind w:left="0" w:firstLine="600"/>
        <w:jc w:val="both"/>
      </w:pPr>
      <w:r>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7F000000">
      <w:pPr>
        <w:spacing w:after="0" w:line="264" w:lineRule="auto"/>
        <w:ind w:left="0" w:firstLine="600"/>
        <w:jc w:val="both"/>
      </w:pPr>
      <w:r>
        <w:rPr>
          <w:rFonts w:ascii="Times New Roman" w:hAnsi="Times New Roman"/>
          <w:color w:val="000000"/>
          <w:sz w:val="28"/>
        </w:rPr>
        <w:t>Знание произведений детского фольклора (рифмовок, стихов, песенок), персонажей детских книг.</w:t>
      </w:r>
    </w:p>
    <w:p w14:paraId="80000000">
      <w:pPr>
        <w:spacing w:after="0" w:line="264" w:lineRule="auto"/>
        <w:ind w:left="0" w:firstLine="600"/>
        <w:jc w:val="both"/>
      </w:pPr>
      <w:r>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81000000">
      <w:pPr>
        <w:spacing w:after="0" w:line="264" w:lineRule="auto"/>
        <w:ind w:left="120" w:firstLine="0"/>
        <w:jc w:val="both"/>
      </w:pPr>
    </w:p>
    <w:p w14:paraId="82000000">
      <w:pPr>
        <w:spacing w:after="0" w:line="264" w:lineRule="auto"/>
        <w:ind w:left="120" w:firstLine="0"/>
        <w:jc w:val="both"/>
      </w:pPr>
      <w:r>
        <w:rPr>
          <w:rFonts w:ascii="Times New Roman" w:hAnsi="Times New Roman"/>
          <w:b/>
          <w:color w:val="000000"/>
          <w:sz w:val="28"/>
        </w:rPr>
        <w:t>Компенсаторные умения</w:t>
      </w:r>
    </w:p>
    <w:p w14:paraId="83000000">
      <w:pPr>
        <w:spacing w:after="0" w:line="264" w:lineRule="auto"/>
        <w:ind w:left="0"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w:t>
      </w:r>
    </w:p>
    <w:p w14:paraId="84000000">
      <w:pPr>
        <w:spacing w:after="0" w:line="264" w:lineRule="auto"/>
        <w:ind w:left="0" w:firstLine="600"/>
        <w:jc w:val="both"/>
      </w:pPr>
      <w:r>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14:paraId="85000000">
      <w:pPr>
        <w:spacing w:after="0" w:line="264" w:lineRule="auto"/>
        <w:ind w:left="0"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86000000">
      <w:pPr>
        <w:spacing w:after="0" w:line="264" w:lineRule="auto"/>
        <w:ind w:left="120" w:firstLine="0"/>
        <w:jc w:val="both"/>
      </w:pPr>
      <w:r>
        <w:rPr>
          <w:rFonts w:ascii="Times New Roman" w:hAnsi="Times New Roman"/>
          <w:color w:val="000000"/>
          <w:sz w:val="28"/>
        </w:rPr>
        <w:t>ПЛАНИРУЕМЫЕ РЕЗУЛЬТАТЫ ОСВОЕНИЯ ПРОГРАММЫ ПО ИНОСТРАННОМУ (АНГЛИЙСКОМУ) ЯЗЫКУ НА УРОВНЕ НАЧАЛЬНОГО ОБЩЕГО ОБРАЗОВАНИЯ</w:t>
      </w:r>
    </w:p>
    <w:p w14:paraId="87000000">
      <w:pPr>
        <w:spacing w:after="0" w:line="264" w:lineRule="auto"/>
        <w:ind w:left="120" w:firstLine="0"/>
        <w:jc w:val="both"/>
      </w:pPr>
    </w:p>
    <w:p w14:paraId="88000000">
      <w:pPr>
        <w:spacing w:after="0" w:line="264" w:lineRule="auto"/>
        <w:ind w:left="120" w:firstLine="0"/>
        <w:jc w:val="both"/>
      </w:pPr>
      <w:r>
        <w:rPr>
          <w:rFonts w:ascii="Times New Roman" w:hAnsi="Times New Roman"/>
          <w:b/>
          <w:color w:val="333333"/>
          <w:sz w:val="28"/>
        </w:rPr>
        <w:t>ЛИЧНОСТНЫЕ РЕЗУЛЬТАТЫ</w:t>
      </w:r>
    </w:p>
    <w:p w14:paraId="89000000">
      <w:pPr>
        <w:spacing w:after="0" w:line="264" w:lineRule="auto"/>
        <w:ind w:left="0" w:firstLine="600"/>
        <w:jc w:val="both"/>
      </w:pPr>
      <w:r>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8A000000">
      <w:pPr>
        <w:spacing w:after="0" w:line="264" w:lineRule="auto"/>
        <w:ind w:left="0" w:firstLine="600"/>
        <w:jc w:val="both"/>
      </w:pPr>
      <w:r>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8B000000">
      <w:pPr>
        <w:spacing w:after="0" w:line="264" w:lineRule="auto"/>
        <w:ind w:left="120" w:firstLine="0"/>
        <w:jc w:val="both"/>
      </w:pPr>
      <w:r>
        <w:rPr>
          <w:rFonts w:ascii="Times New Roman" w:hAnsi="Times New Roman"/>
          <w:b/>
          <w:color w:val="000000"/>
          <w:sz w:val="28"/>
        </w:rPr>
        <w:t>1) гражданско-патриотического воспитания:</w:t>
      </w:r>
    </w:p>
    <w:p w14:paraId="8C000000">
      <w:pPr>
        <w:numPr>
          <w:ilvl w:val="0"/>
          <w:numId w:val="4"/>
        </w:numPr>
        <w:spacing w:after="0" w:line="264" w:lineRule="auto"/>
        <w:jc w:val="both"/>
      </w:pPr>
      <w:r>
        <w:rPr>
          <w:rFonts w:ascii="Times New Roman" w:hAnsi="Times New Roman"/>
          <w:color w:val="000000"/>
          <w:sz w:val="28"/>
        </w:rPr>
        <w:t>становление ценностного отношения к своей Родине – России;</w:t>
      </w:r>
    </w:p>
    <w:p w14:paraId="8D000000">
      <w:pPr>
        <w:numPr>
          <w:ilvl w:val="0"/>
          <w:numId w:val="4"/>
        </w:numPr>
        <w:spacing w:after="0" w:line="264" w:lineRule="auto"/>
        <w:jc w:val="both"/>
      </w:pPr>
      <w:r>
        <w:rPr>
          <w:rFonts w:ascii="Times New Roman" w:hAnsi="Times New Roman"/>
          <w:color w:val="000000"/>
          <w:sz w:val="28"/>
        </w:rPr>
        <w:t>осознание своей этнокультурной и российской гражданской идентичности;</w:t>
      </w:r>
    </w:p>
    <w:p w14:paraId="8E000000">
      <w:pPr>
        <w:numPr>
          <w:ilvl w:val="0"/>
          <w:numId w:val="4"/>
        </w:numPr>
        <w:spacing w:after="0" w:line="264" w:lineRule="auto"/>
        <w:jc w:val="both"/>
      </w:pPr>
      <w:r>
        <w:rPr>
          <w:rFonts w:ascii="Times New Roman" w:hAnsi="Times New Roman"/>
          <w:color w:val="000000"/>
          <w:sz w:val="28"/>
        </w:rPr>
        <w:t>сопричастность к прошлому, настоящему и будущему своей страны и родного края;</w:t>
      </w:r>
    </w:p>
    <w:p w14:paraId="8F000000">
      <w:pPr>
        <w:numPr>
          <w:ilvl w:val="0"/>
          <w:numId w:val="4"/>
        </w:numPr>
        <w:spacing w:after="0" w:line="264" w:lineRule="auto"/>
        <w:jc w:val="both"/>
      </w:pPr>
      <w:r>
        <w:rPr>
          <w:rFonts w:ascii="Times New Roman" w:hAnsi="Times New Roman"/>
          <w:color w:val="000000"/>
          <w:sz w:val="28"/>
        </w:rPr>
        <w:t>уважение к своему и другим народам;</w:t>
      </w:r>
    </w:p>
    <w:p w14:paraId="90000000">
      <w:pPr>
        <w:numPr>
          <w:ilvl w:val="0"/>
          <w:numId w:val="4"/>
        </w:numPr>
        <w:spacing w:after="0" w:line="264" w:lineRule="auto"/>
        <w:jc w:val="both"/>
      </w:pPr>
      <w:r>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91000000">
      <w:pPr>
        <w:spacing w:after="0" w:line="264" w:lineRule="auto"/>
        <w:ind w:left="120" w:firstLine="0"/>
        <w:jc w:val="both"/>
      </w:pPr>
      <w:r>
        <w:rPr>
          <w:rFonts w:ascii="Times New Roman" w:hAnsi="Times New Roman"/>
          <w:b/>
          <w:color w:val="000000"/>
          <w:sz w:val="28"/>
        </w:rPr>
        <w:t>2) духовно-нравственного воспитания:</w:t>
      </w:r>
    </w:p>
    <w:p w14:paraId="92000000">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93000000">
      <w:pPr>
        <w:numPr>
          <w:ilvl w:val="0"/>
          <w:numId w:val="5"/>
        </w:numPr>
        <w:spacing w:after="0" w:line="264" w:lineRule="auto"/>
        <w:jc w:val="both"/>
      </w:pPr>
      <w:r>
        <w:rPr>
          <w:rFonts w:ascii="Times New Roman" w:hAnsi="Times New Roman"/>
          <w:color w:val="000000"/>
          <w:sz w:val="28"/>
        </w:rPr>
        <w:t>проявление сопереживания, уважения и доброжелательности;</w:t>
      </w:r>
    </w:p>
    <w:p w14:paraId="94000000">
      <w:pPr>
        <w:numPr>
          <w:ilvl w:val="0"/>
          <w:numId w:val="5"/>
        </w:numPr>
        <w:spacing w:after="0" w:line="264" w:lineRule="auto"/>
        <w:jc w:val="both"/>
      </w:pPr>
      <w:r>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14:paraId="95000000">
      <w:pPr>
        <w:spacing w:after="0" w:line="264" w:lineRule="auto"/>
        <w:ind w:left="120" w:firstLine="0"/>
        <w:jc w:val="both"/>
      </w:pPr>
      <w:r>
        <w:rPr>
          <w:rFonts w:ascii="Times New Roman" w:hAnsi="Times New Roman"/>
          <w:b/>
          <w:color w:val="000000"/>
          <w:sz w:val="28"/>
        </w:rPr>
        <w:t>3) эстетического воспитания:</w:t>
      </w:r>
    </w:p>
    <w:p w14:paraId="96000000">
      <w:pPr>
        <w:numPr>
          <w:ilvl w:val="0"/>
          <w:numId w:val="6"/>
        </w:numPr>
        <w:spacing w:after="0" w:line="264" w:lineRule="auto"/>
        <w:jc w:val="both"/>
      </w:pPr>
      <w:r>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97000000">
      <w:pPr>
        <w:numPr>
          <w:ilvl w:val="0"/>
          <w:numId w:val="6"/>
        </w:numPr>
        <w:spacing w:after="0" w:line="264" w:lineRule="auto"/>
        <w:jc w:val="both"/>
      </w:pPr>
      <w:r>
        <w:rPr>
          <w:rFonts w:ascii="Times New Roman" w:hAnsi="Times New Roman"/>
          <w:color w:val="000000"/>
          <w:sz w:val="28"/>
        </w:rPr>
        <w:t>стремление к самовыражению в разных видах художественной деятельности.</w:t>
      </w:r>
    </w:p>
    <w:p w14:paraId="98000000">
      <w:pPr>
        <w:spacing w:after="0" w:line="264" w:lineRule="auto"/>
        <w:ind w:left="120" w:firstLine="0"/>
        <w:jc w:val="both"/>
      </w:pPr>
      <w:r>
        <w:rPr>
          <w:rFonts w:ascii="Times New Roman" w:hAnsi="Times New Roman"/>
          <w:b/>
          <w:color w:val="000000"/>
          <w:sz w:val="28"/>
        </w:rPr>
        <w:t>4) физического воспитания, формирования культуры здоровья и эмоционального благополучия:</w:t>
      </w:r>
    </w:p>
    <w:p w14:paraId="99000000">
      <w:pPr>
        <w:numPr>
          <w:ilvl w:val="0"/>
          <w:numId w:val="7"/>
        </w:numPr>
        <w:spacing w:after="0" w:line="264" w:lineRule="auto"/>
        <w:jc w:val="both"/>
      </w:pPr>
      <w:r>
        <w:rPr>
          <w:rFonts w:ascii="Times New Roman" w:hAnsi="Times New Roman"/>
          <w:color w:val="000000"/>
          <w:sz w:val="28"/>
        </w:rPr>
        <w:t>соблюдение правил здорового и безопасного (для себя и других людей) образа жизни в окружающей среде (в том числе информационной);</w:t>
      </w:r>
    </w:p>
    <w:p w14:paraId="9A000000">
      <w:pPr>
        <w:numPr>
          <w:ilvl w:val="0"/>
          <w:numId w:val="7"/>
        </w:numPr>
        <w:spacing w:after="0" w:line="264" w:lineRule="auto"/>
        <w:jc w:val="both"/>
      </w:pPr>
      <w:r>
        <w:rPr>
          <w:rFonts w:ascii="Times New Roman" w:hAnsi="Times New Roman"/>
          <w:color w:val="000000"/>
          <w:sz w:val="28"/>
        </w:rPr>
        <w:t>бережное отношение к физическому и психическому здоровью.</w:t>
      </w:r>
    </w:p>
    <w:p w14:paraId="9B000000">
      <w:pPr>
        <w:spacing w:after="0" w:line="264" w:lineRule="auto"/>
        <w:ind w:left="120" w:firstLine="0"/>
        <w:jc w:val="both"/>
      </w:pPr>
      <w:r>
        <w:rPr>
          <w:rFonts w:ascii="Times New Roman" w:hAnsi="Times New Roman"/>
          <w:b/>
          <w:color w:val="000000"/>
          <w:sz w:val="28"/>
        </w:rPr>
        <w:t>5) трудового воспитания:</w:t>
      </w:r>
    </w:p>
    <w:p w14:paraId="9C000000">
      <w:pPr>
        <w:numPr>
          <w:ilvl w:val="0"/>
          <w:numId w:val="8"/>
        </w:numPr>
        <w:spacing w:after="0" w:line="264" w:lineRule="auto"/>
        <w:jc w:val="both"/>
      </w:pPr>
      <w:r>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9D000000">
      <w:pPr>
        <w:spacing w:after="0" w:line="264" w:lineRule="auto"/>
        <w:ind w:left="120" w:firstLine="0"/>
        <w:jc w:val="both"/>
      </w:pPr>
      <w:r>
        <w:rPr>
          <w:rFonts w:ascii="Times New Roman" w:hAnsi="Times New Roman"/>
          <w:b/>
          <w:color w:val="000000"/>
          <w:sz w:val="28"/>
        </w:rPr>
        <w:t>6) экологического воспитания:</w:t>
      </w:r>
    </w:p>
    <w:p w14:paraId="9E000000">
      <w:pPr>
        <w:numPr>
          <w:ilvl w:val="0"/>
          <w:numId w:val="9"/>
        </w:numPr>
        <w:spacing w:after="0" w:line="264" w:lineRule="auto"/>
        <w:jc w:val="both"/>
      </w:pPr>
      <w:r>
        <w:rPr>
          <w:rFonts w:ascii="Times New Roman" w:hAnsi="Times New Roman"/>
          <w:color w:val="000000"/>
          <w:sz w:val="28"/>
        </w:rPr>
        <w:t>бережное отношение к природе;</w:t>
      </w:r>
    </w:p>
    <w:p w14:paraId="9F000000">
      <w:pPr>
        <w:numPr>
          <w:ilvl w:val="0"/>
          <w:numId w:val="9"/>
        </w:numPr>
        <w:spacing w:after="0" w:line="264" w:lineRule="auto"/>
        <w:jc w:val="both"/>
      </w:pPr>
      <w:r>
        <w:rPr>
          <w:rFonts w:ascii="Times New Roman" w:hAnsi="Times New Roman"/>
          <w:color w:val="000000"/>
          <w:sz w:val="28"/>
        </w:rPr>
        <w:t>неприятие действий, приносящих ей вред.</w:t>
      </w:r>
    </w:p>
    <w:p w14:paraId="A0000000">
      <w:pPr>
        <w:spacing w:after="0" w:line="264" w:lineRule="auto"/>
        <w:ind w:left="120" w:firstLine="0"/>
        <w:jc w:val="both"/>
      </w:pPr>
      <w:r>
        <w:rPr>
          <w:rFonts w:ascii="Times New Roman" w:hAnsi="Times New Roman"/>
          <w:b/>
          <w:color w:val="000000"/>
          <w:sz w:val="28"/>
        </w:rPr>
        <w:t>7) ценности научного познания:</w:t>
      </w:r>
    </w:p>
    <w:p w14:paraId="A1000000">
      <w:pPr>
        <w:numPr>
          <w:ilvl w:val="0"/>
          <w:numId w:val="10"/>
        </w:numPr>
        <w:spacing w:after="0" w:line="264" w:lineRule="auto"/>
        <w:jc w:val="both"/>
      </w:pPr>
      <w:r>
        <w:rPr>
          <w:rFonts w:ascii="Times New Roman" w:hAnsi="Times New Roman"/>
          <w:color w:val="000000"/>
          <w:sz w:val="28"/>
        </w:rPr>
        <w:t>первоначальные представления о научной картине мира;</w:t>
      </w:r>
    </w:p>
    <w:p w14:paraId="A2000000">
      <w:pPr>
        <w:numPr>
          <w:ilvl w:val="0"/>
          <w:numId w:val="10"/>
        </w:numPr>
        <w:spacing w:after="0" w:line="264" w:lineRule="auto"/>
        <w:jc w:val="both"/>
      </w:pPr>
      <w:r>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14:paraId="A3000000">
      <w:pPr>
        <w:spacing w:after="0" w:line="264" w:lineRule="auto"/>
        <w:jc w:val="both"/>
      </w:pPr>
    </w:p>
    <w:p w14:paraId="A4000000">
      <w:pPr>
        <w:spacing w:after="0" w:line="264" w:lineRule="auto"/>
        <w:ind w:left="120" w:firstLine="0"/>
        <w:jc w:val="both"/>
      </w:pPr>
      <w:r>
        <w:rPr>
          <w:rFonts w:ascii="Times New Roman" w:hAnsi="Times New Roman"/>
          <w:b/>
          <w:color w:val="000000"/>
          <w:sz w:val="28"/>
        </w:rPr>
        <w:t>МЕТАПРЕДМЕТНЫЕ РЕЗУЛЬТАТЫ</w:t>
      </w:r>
    </w:p>
    <w:p w14:paraId="A5000000">
      <w:pPr>
        <w:spacing w:after="0" w:line="264" w:lineRule="auto"/>
        <w:ind w:left="120" w:firstLine="0"/>
        <w:jc w:val="both"/>
      </w:pPr>
    </w:p>
    <w:p w14:paraId="A6000000">
      <w:pPr>
        <w:spacing w:after="0" w:line="264" w:lineRule="auto"/>
        <w:ind w:left="120" w:firstLine="0"/>
        <w:jc w:val="both"/>
      </w:pPr>
      <w:r>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A7000000">
      <w:pPr>
        <w:spacing w:after="0" w:line="264" w:lineRule="auto"/>
        <w:ind w:left="120" w:firstLine="0"/>
        <w:jc w:val="both"/>
      </w:pPr>
    </w:p>
    <w:p w14:paraId="A8000000">
      <w:pPr>
        <w:spacing w:after="0" w:line="264" w:lineRule="auto"/>
        <w:ind w:left="120" w:firstLine="0"/>
        <w:jc w:val="both"/>
      </w:pPr>
      <w:r>
        <w:rPr>
          <w:rFonts w:ascii="Times New Roman" w:hAnsi="Times New Roman"/>
          <w:b/>
          <w:color w:val="000000"/>
          <w:sz w:val="28"/>
        </w:rPr>
        <w:t>Познавательные универсальные учебные действия</w:t>
      </w:r>
    </w:p>
    <w:p w14:paraId="A9000000">
      <w:pPr>
        <w:spacing w:after="0" w:line="264" w:lineRule="auto"/>
        <w:ind w:left="120" w:firstLine="0"/>
        <w:jc w:val="both"/>
      </w:pPr>
    </w:p>
    <w:p w14:paraId="AA000000">
      <w:pPr>
        <w:spacing w:after="0" w:line="264" w:lineRule="auto"/>
        <w:ind w:left="120" w:firstLine="0"/>
        <w:jc w:val="both"/>
      </w:pPr>
      <w:r>
        <w:rPr>
          <w:rFonts w:ascii="Times New Roman" w:hAnsi="Times New Roman"/>
          <w:b/>
          <w:color w:val="000000"/>
          <w:sz w:val="28"/>
        </w:rPr>
        <w:t>Базовые логические действия:</w:t>
      </w:r>
    </w:p>
    <w:p w14:paraId="AB000000">
      <w:pPr>
        <w:numPr>
          <w:ilvl w:val="0"/>
          <w:numId w:val="11"/>
        </w:numPr>
        <w:spacing w:after="0" w:line="264" w:lineRule="auto"/>
        <w:jc w:val="both"/>
      </w:pPr>
      <w:r>
        <w:rPr>
          <w:rFonts w:ascii="Times New Roman" w:hAnsi="Times New Roman"/>
          <w:color w:val="000000"/>
          <w:sz w:val="28"/>
        </w:rPr>
        <w:t>сравнивать объекты, устанавливать основания для сравнения, устанавливать аналогии;</w:t>
      </w:r>
    </w:p>
    <w:p w14:paraId="AC000000">
      <w:pPr>
        <w:numPr>
          <w:ilvl w:val="0"/>
          <w:numId w:val="11"/>
        </w:numPr>
        <w:spacing w:after="0" w:line="264" w:lineRule="auto"/>
        <w:jc w:val="both"/>
      </w:pPr>
      <w:r>
        <w:rPr>
          <w:rFonts w:ascii="Times New Roman" w:hAnsi="Times New Roman"/>
          <w:color w:val="000000"/>
          <w:sz w:val="28"/>
        </w:rPr>
        <w:t>объединять части объекта (объекты) по определённому признаку;</w:t>
      </w:r>
    </w:p>
    <w:p w14:paraId="AD000000">
      <w:pPr>
        <w:numPr>
          <w:ilvl w:val="0"/>
          <w:numId w:val="11"/>
        </w:numPr>
        <w:spacing w:after="0" w:line="264" w:lineRule="auto"/>
        <w:jc w:val="both"/>
      </w:pPr>
      <w:r>
        <w:rPr>
          <w:rFonts w:ascii="Times New Roman" w:hAnsi="Times New Roman"/>
          <w:color w:val="000000"/>
          <w:sz w:val="28"/>
        </w:rPr>
        <w:t>определять существенный признак для классификации, классифицировать предложенные объекты;</w:t>
      </w:r>
    </w:p>
    <w:p w14:paraId="AE000000">
      <w:pPr>
        <w:numPr>
          <w:ilvl w:val="0"/>
          <w:numId w:val="11"/>
        </w:numPr>
        <w:spacing w:after="0" w:line="264" w:lineRule="auto"/>
        <w:jc w:val="both"/>
      </w:pPr>
      <w:r>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AF000000">
      <w:pPr>
        <w:numPr>
          <w:ilvl w:val="0"/>
          <w:numId w:val="11"/>
        </w:numPr>
        <w:spacing w:after="0" w:line="264" w:lineRule="auto"/>
        <w:jc w:val="both"/>
      </w:pPr>
      <w:r>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14:paraId="B0000000">
      <w:pPr>
        <w:numPr>
          <w:ilvl w:val="0"/>
          <w:numId w:val="11"/>
        </w:numPr>
        <w:spacing w:after="0" w:line="264" w:lineRule="auto"/>
        <w:jc w:val="both"/>
      </w:pPr>
      <w:r>
        <w:rPr>
          <w:rFonts w:ascii="Times New Roman" w:hAnsi="Times New Roman"/>
          <w:color w:val="000000"/>
          <w:sz w:val="28"/>
        </w:rPr>
        <w:t>устанавливать причинно-следственные связи в ситуациях, поддающихся непосредственному наблюдению или знакомых по опыту, делать выводы.</w:t>
      </w:r>
    </w:p>
    <w:p w14:paraId="B1000000">
      <w:pPr>
        <w:spacing w:after="0" w:line="264" w:lineRule="auto"/>
        <w:ind w:left="120" w:firstLine="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B2000000">
      <w:pPr>
        <w:numPr>
          <w:ilvl w:val="0"/>
          <w:numId w:val="12"/>
        </w:numPr>
        <w:spacing w:after="0" w:line="264" w:lineRule="auto"/>
        <w:jc w:val="both"/>
      </w:pPr>
      <w:r>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14:paraId="B3000000">
      <w:pPr>
        <w:numPr>
          <w:ilvl w:val="0"/>
          <w:numId w:val="12"/>
        </w:numPr>
        <w:spacing w:after="0" w:line="264" w:lineRule="auto"/>
        <w:jc w:val="both"/>
      </w:pPr>
      <w:r>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14:paraId="B4000000">
      <w:pPr>
        <w:numPr>
          <w:ilvl w:val="0"/>
          <w:numId w:val="12"/>
        </w:numPr>
        <w:spacing w:after="0" w:line="264" w:lineRule="auto"/>
        <w:jc w:val="both"/>
      </w:pPr>
      <w:r>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14:paraId="B5000000">
      <w:pPr>
        <w:numPr>
          <w:ilvl w:val="0"/>
          <w:numId w:val="12"/>
        </w:numPr>
        <w:spacing w:after="0" w:line="264" w:lineRule="auto"/>
        <w:jc w:val="both"/>
      </w:pPr>
      <w:r>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B6000000">
      <w:pPr>
        <w:numPr>
          <w:ilvl w:val="0"/>
          <w:numId w:val="12"/>
        </w:numPr>
        <w:spacing w:after="0" w:line="264" w:lineRule="auto"/>
        <w:jc w:val="both"/>
      </w:pPr>
      <w:r>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B7000000">
      <w:pPr>
        <w:numPr>
          <w:ilvl w:val="0"/>
          <w:numId w:val="12"/>
        </w:numPr>
        <w:spacing w:after="0" w:line="264" w:lineRule="auto"/>
        <w:jc w:val="both"/>
      </w:pPr>
      <w:r>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14:paraId="B8000000">
      <w:pPr>
        <w:spacing w:after="0" w:line="264" w:lineRule="auto"/>
        <w:ind w:left="120" w:firstLine="0"/>
        <w:jc w:val="both"/>
      </w:pPr>
      <w:r>
        <w:rPr>
          <w:rFonts w:ascii="Times New Roman" w:hAnsi="Times New Roman"/>
          <w:b/>
          <w:color w:val="000000"/>
          <w:sz w:val="28"/>
        </w:rPr>
        <w:t>Работа с информацией:</w:t>
      </w:r>
    </w:p>
    <w:p w14:paraId="B9000000">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BA000000">
      <w:pPr>
        <w:numPr>
          <w:ilvl w:val="0"/>
          <w:numId w:val="13"/>
        </w:numPr>
        <w:spacing w:after="0" w:line="264" w:lineRule="auto"/>
        <w:jc w:val="both"/>
      </w:pPr>
      <w:r>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14:paraId="BB000000">
      <w:pPr>
        <w:numPr>
          <w:ilvl w:val="0"/>
          <w:numId w:val="13"/>
        </w:numPr>
        <w:spacing w:after="0" w:line="264" w:lineRule="auto"/>
        <w:jc w:val="both"/>
      </w:pPr>
      <w:r>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BC000000">
      <w:pPr>
        <w:numPr>
          <w:ilvl w:val="0"/>
          <w:numId w:val="13"/>
        </w:numPr>
        <w:spacing w:after="0" w:line="264" w:lineRule="auto"/>
        <w:jc w:val="both"/>
      </w:pPr>
      <w:r>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BD000000">
      <w:pPr>
        <w:numPr>
          <w:ilvl w:val="0"/>
          <w:numId w:val="13"/>
        </w:numPr>
        <w:spacing w:after="0" w:line="264" w:lineRule="auto"/>
        <w:jc w:val="both"/>
      </w:pPr>
      <w:r>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14:paraId="BE000000">
      <w:pPr>
        <w:numPr>
          <w:ilvl w:val="0"/>
          <w:numId w:val="13"/>
        </w:numPr>
        <w:spacing w:after="0" w:line="264" w:lineRule="auto"/>
        <w:jc w:val="both"/>
      </w:pPr>
      <w:r>
        <w:rPr>
          <w:rFonts w:ascii="Times New Roman" w:hAnsi="Times New Roman"/>
          <w:color w:val="000000"/>
          <w:sz w:val="28"/>
        </w:rPr>
        <w:t>самостоятельно создавать схемы, таблицы для представления информации.</w:t>
      </w:r>
    </w:p>
    <w:p w14:paraId="BF000000">
      <w:pPr>
        <w:spacing w:after="0" w:line="264" w:lineRule="auto"/>
        <w:ind w:left="927" w:firstLine="0"/>
        <w:jc w:val="both"/>
      </w:pPr>
    </w:p>
    <w:p w14:paraId="C0000000">
      <w:pPr>
        <w:spacing w:after="0" w:line="264" w:lineRule="auto"/>
        <w:ind w:left="120" w:firstLine="0"/>
        <w:jc w:val="both"/>
      </w:pPr>
    </w:p>
    <w:p w14:paraId="C1000000">
      <w:pPr>
        <w:spacing w:after="0" w:line="264" w:lineRule="auto"/>
        <w:ind w:left="120" w:firstLine="0"/>
        <w:jc w:val="both"/>
      </w:pPr>
      <w:r>
        <w:rPr>
          <w:rFonts w:ascii="Times New Roman" w:hAnsi="Times New Roman"/>
          <w:b/>
          <w:color w:val="000000"/>
          <w:sz w:val="28"/>
        </w:rPr>
        <w:t>Коммуникативные универсальные учебные действия</w:t>
      </w:r>
    </w:p>
    <w:p w14:paraId="C2000000">
      <w:pPr>
        <w:spacing w:after="0" w:line="264" w:lineRule="auto"/>
        <w:ind w:left="120" w:firstLine="0"/>
        <w:jc w:val="both"/>
      </w:pPr>
    </w:p>
    <w:p w14:paraId="C3000000">
      <w:pPr>
        <w:numPr>
          <w:ilvl w:val="0"/>
          <w:numId w:val="14"/>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14:paraId="C4000000">
      <w:pPr>
        <w:numPr>
          <w:ilvl w:val="0"/>
          <w:numId w:val="14"/>
        </w:numPr>
        <w:spacing w:after="0" w:line="264" w:lineRule="auto"/>
        <w:jc w:val="both"/>
      </w:pPr>
      <w:r>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14:paraId="C5000000">
      <w:pPr>
        <w:numPr>
          <w:ilvl w:val="0"/>
          <w:numId w:val="14"/>
        </w:numPr>
        <w:spacing w:after="0" w:line="264" w:lineRule="auto"/>
        <w:jc w:val="both"/>
      </w:pPr>
      <w:r>
        <w:rPr>
          <w:rFonts w:ascii="Times New Roman" w:hAnsi="Times New Roman"/>
          <w:color w:val="000000"/>
          <w:sz w:val="28"/>
        </w:rPr>
        <w:t>признавать возможность существования разных точек зрения;</w:t>
      </w:r>
    </w:p>
    <w:p w14:paraId="C6000000">
      <w:pPr>
        <w:numPr>
          <w:ilvl w:val="0"/>
          <w:numId w:val="14"/>
        </w:numPr>
        <w:spacing w:after="0" w:line="264" w:lineRule="auto"/>
        <w:jc w:val="both"/>
      </w:pPr>
      <w:r>
        <w:rPr>
          <w:rFonts w:ascii="Times New Roman" w:hAnsi="Times New Roman"/>
          <w:color w:val="000000"/>
          <w:sz w:val="28"/>
        </w:rPr>
        <w:t>корректно и аргументированно высказывать своё мнение;</w:t>
      </w:r>
    </w:p>
    <w:p w14:paraId="C7000000">
      <w:pPr>
        <w:numPr>
          <w:ilvl w:val="0"/>
          <w:numId w:val="14"/>
        </w:numPr>
        <w:spacing w:after="0" w:line="264" w:lineRule="auto"/>
        <w:jc w:val="both"/>
      </w:pPr>
      <w:r>
        <w:rPr>
          <w:rFonts w:ascii="Times New Roman" w:hAnsi="Times New Roman"/>
          <w:color w:val="000000"/>
          <w:sz w:val="28"/>
        </w:rPr>
        <w:t>строить речевое высказывание в соответствии с поставленной задачей;</w:t>
      </w:r>
    </w:p>
    <w:p w14:paraId="C8000000">
      <w:pPr>
        <w:numPr>
          <w:ilvl w:val="0"/>
          <w:numId w:val="14"/>
        </w:numPr>
        <w:spacing w:after="0" w:line="264" w:lineRule="auto"/>
        <w:jc w:val="both"/>
      </w:pPr>
      <w:r>
        <w:rPr>
          <w:rFonts w:ascii="Times New Roman" w:hAnsi="Times New Roman"/>
          <w:color w:val="000000"/>
          <w:sz w:val="28"/>
        </w:rPr>
        <w:t>создавать устные и письменные тексты (описание, рассуждение, повествование);</w:t>
      </w:r>
    </w:p>
    <w:p w14:paraId="C9000000">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CA000000">
      <w:pPr>
        <w:numPr>
          <w:ilvl w:val="0"/>
          <w:numId w:val="14"/>
        </w:numPr>
        <w:spacing w:after="0" w:line="264" w:lineRule="auto"/>
        <w:jc w:val="both"/>
      </w:pPr>
      <w:r>
        <w:rPr>
          <w:rFonts w:ascii="Times New Roman" w:hAnsi="Times New Roman"/>
          <w:color w:val="000000"/>
          <w:sz w:val="28"/>
        </w:rPr>
        <w:t>подбирать иллюстративный материал (рисунки, фото, плакаты) к тексту выступления.</w:t>
      </w:r>
    </w:p>
    <w:p w14:paraId="CB000000">
      <w:pPr>
        <w:spacing w:after="0" w:line="264" w:lineRule="auto"/>
        <w:ind w:left="120" w:firstLine="0"/>
        <w:jc w:val="both"/>
      </w:pPr>
    </w:p>
    <w:p w14:paraId="CC000000">
      <w:pPr>
        <w:spacing w:after="0" w:line="264" w:lineRule="auto"/>
        <w:ind w:left="120" w:firstLine="0"/>
        <w:jc w:val="both"/>
      </w:pPr>
      <w:r>
        <w:rPr>
          <w:rFonts w:ascii="Times New Roman" w:hAnsi="Times New Roman"/>
          <w:b/>
          <w:color w:val="000000"/>
          <w:sz w:val="28"/>
        </w:rPr>
        <w:t>Регулятивные универсальные учебные действия</w:t>
      </w:r>
    </w:p>
    <w:p w14:paraId="CD000000">
      <w:pPr>
        <w:spacing w:after="0" w:line="264" w:lineRule="auto"/>
        <w:ind w:left="120" w:firstLine="0"/>
        <w:jc w:val="both"/>
      </w:pPr>
    </w:p>
    <w:p w14:paraId="CE000000">
      <w:pPr>
        <w:spacing w:after="0" w:line="264" w:lineRule="auto"/>
        <w:ind w:left="120" w:firstLine="0"/>
        <w:jc w:val="both"/>
      </w:pPr>
      <w:r>
        <w:rPr>
          <w:rFonts w:ascii="Times New Roman" w:hAnsi="Times New Roman"/>
          <w:b/>
          <w:color w:val="000000"/>
          <w:sz w:val="28"/>
        </w:rPr>
        <w:t>Самоорганизация:</w:t>
      </w:r>
    </w:p>
    <w:p w14:paraId="CF000000">
      <w:pPr>
        <w:numPr>
          <w:ilvl w:val="0"/>
          <w:numId w:val="15"/>
        </w:numPr>
        <w:spacing w:after="0" w:line="264" w:lineRule="auto"/>
        <w:jc w:val="both"/>
      </w:pPr>
      <w:r>
        <w:rPr>
          <w:rFonts w:ascii="Times New Roman" w:hAnsi="Times New Roman"/>
          <w:color w:val="000000"/>
          <w:sz w:val="28"/>
        </w:rPr>
        <w:t>планировать действия по решению учебной задачи для получения результата;</w:t>
      </w:r>
    </w:p>
    <w:p w14:paraId="D0000000">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D1000000">
      <w:pPr>
        <w:spacing w:after="0" w:line="264" w:lineRule="auto"/>
        <w:ind w:left="120" w:firstLine="0"/>
        <w:jc w:val="both"/>
      </w:pPr>
      <w:r>
        <w:rPr>
          <w:rFonts w:ascii="Times New Roman" w:hAnsi="Times New Roman"/>
          <w:b/>
          <w:color w:val="000000"/>
          <w:sz w:val="28"/>
        </w:rPr>
        <w:t>Совместная деятельность</w:t>
      </w:r>
    </w:p>
    <w:p w14:paraId="D2000000">
      <w:pPr>
        <w:numPr>
          <w:ilvl w:val="0"/>
          <w:numId w:val="16"/>
        </w:numPr>
        <w:spacing w:after="0" w:line="264" w:lineRule="auto"/>
        <w:jc w:val="both"/>
      </w:pPr>
      <w:r>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D3000000">
      <w:pPr>
        <w:numPr>
          <w:ilvl w:val="0"/>
          <w:numId w:val="16"/>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D4000000">
      <w:pPr>
        <w:numPr>
          <w:ilvl w:val="0"/>
          <w:numId w:val="16"/>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w:t>
      </w:r>
    </w:p>
    <w:p w14:paraId="D5000000">
      <w:pPr>
        <w:numPr>
          <w:ilvl w:val="0"/>
          <w:numId w:val="16"/>
        </w:numPr>
        <w:spacing w:after="0" w:line="264" w:lineRule="auto"/>
        <w:jc w:val="both"/>
      </w:pPr>
      <w:r>
        <w:rPr>
          <w:rFonts w:ascii="Times New Roman" w:hAnsi="Times New Roman"/>
          <w:color w:val="000000"/>
          <w:sz w:val="28"/>
        </w:rPr>
        <w:t>ответственно выполнять свою часть работы;</w:t>
      </w:r>
    </w:p>
    <w:p w14:paraId="D6000000">
      <w:pPr>
        <w:numPr>
          <w:ilvl w:val="0"/>
          <w:numId w:val="16"/>
        </w:numPr>
        <w:spacing w:after="0" w:line="264" w:lineRule="auto"/>
        <w:jc w:val="both"/>
      </w:pPr>
      <w:r>
        <w:rPr>
          <w:rFonts w:ascii="Times New Roman" w:hAnsi="Times New Roman"/>
          <w:color w:val="000000"/>
          <w:sz w:val="28"/>
        </w:rPr>
        <w:t>оценивать свой вклад в общий результат;</w:t>
      </w:r>
    </w:p>
    <w:p w14:paraId="D7000000">
      <w:pPr>
        <w:numPr>
          <w:ilvl w:val="0"/>
          <w:numId w:val="16"/>
        </w:numPr>
        <w:spacing w:after="0" w:line="264" w:lineRule="auto"/>
        <w:jc w:val="both"/>
      </w:pPr>
      <w:r>
        <w:rPr>
          <w:rFonts w:ascii="Times New Roman" w:hAnsi="Times New Roman"/>
          <w:color w:val="000000"/>
          <w:sz w:val="28"/>
        </w:rPr>
        <w:t>выполнять совместные проектные задания с опорой на предложенные образцы.</w:t>
      </w:r>
    </w:p>
    <w:p w14:paraId="D8000000">
      <w:pPr>
        <w:spacing w:after="0"/>
        <w:ind w:left="120" w:firstLine="0"/>
      </w:pPr>
    </w:p>
    <w:p w14:paraId="D9000000">
      <w:pPr>
        <w:spacing w:after="0" w:line="264" w:lineRule="auto"/>
        <w:ind w:left="120" w:firstLine="0"/>
        <w:jc w:val="both"/>
      </w:pPr>
    </w:p>
    <w:p w14:paraId="DA000000">
      <w:pPr>
        <w:spacing w:after="0" w:line="264" w:lineRule="auto"/>
        <w:ind w:left="120" w:firstLine="0"/>
        <w:jc w:val="both"/>
      </w:pPr>
      <w:r>
        <w:rPr>
          <w:rFonts w:ascii="Times New Roman" w:hAnsi="Times New Roman"/>
          <w:b/>
          <w:color w:val="000000"/>
          <w:sz w:val="28"/>
        </w:rPr>
        <w:t>ПРЕДМЕТНЫЕ РЕЗУЛЬТАТЫ</w:t>
      </w:r>
    </w:p>
    <w:p w14:paraId="DB000000">
      <w:pPr>
        <w:spacing w:after="0" w:line="264" w:lineRule="auto"/>
        <w:ind w:left="120" w:firstLine="0"/>
        <w:jc w:val="both"/>
      </w:pPr>
    </w:p>
    <w:p w14:paraId="DC000000">
      <w:pPr>
        <w:spacing w:after="0" w:line="264" w:lineRule="auto"/>
        <w:ind w:left="120" w:firstLine="0"/>
        <w:jc w:val="both"/>
      </w:pPr>
      <w:r>
        <w:rPr>
          <w:rFonts w:ascii="Times New Roman" w:hAnsi="Times New Roman"/>
          <w:color w:val="000000"/>
          <w:sz w:val="28"/>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DD000000">
      <w:pPr>
        <w:spacing w:after="0" w:line="264" w:lineRule="auto"/>
        <w:ind w:left="120" w:firstLine="0"/>
        <w:jc w:val="both"/>
      </w:pPr>
    </w:p>
    <w:p w14:paraId="DE000000">
      <w:pPr>
        <w:spacing w:after="0" w:line="264" w:lineRule="auto"/>
        <w:ind w:left="120" w:firstLine="0"/>
        <w:jc w:val="both"/>
      </w:pPr>
      <w:r>
        <w:rPr>
          <w:rFonts w:ascii="Times New Roman" w:hAnsi="Times New Roman"/>
          <w:color w:val="000000"/>
          <w:sz w:val="28"/>
        </w:rPr>
        <w:t>К концу обучения в</w:t>
      </w:r>
      <w:r>
        <w:rPr>
          <w:rFonts w:ascii="Times New Roman" w:hAnsi="Times New Roman"/>
          <w:b/>
          <w:color w:val="000000"/>
          <w:sz w:val="28"/>
        </w:rPr>
        <w:t xml:space="preserve"> </w:t>
      </w:r>
      <w:r>
        <w:rPr>
          <w:rFonts w:ascii="Times New Roman" w:hAnsi="Times New Roman"/>
          <w:b/>
          <w:i/>
          <w:color w:val="000000"/>
          <w:sz w:val="28"/>
        </w:rPr>
        <w:t>3 классе</w:t>
      </w:r>
      <w:r>
        <w:rPr>
          <w:rFonts w:ascii="Times New Roman" w:hAnsi="Times New Roman"/>
          <w:i/>
          <w:color w:val="000000"/>
          <w:sz w:val="28"/>
        </w:rPr>
        <w:t xml:space="preserve"> </w:t>
      </w:r>
      <w:r>
        <w:rPr>
          <w:rFonts w:ascii="Times New Roman" w:hAnsi="Times New Roman"/>
          <w:color w:val="000000"/>
          <w:sz w:val="28"/>
        </w:rPr>
        <w:t>обучающийся получит следующие предметные результаты:</w:t>
      </w:r>
    </w:p>
    <w:p w14:paraId="DF000000">
      <w:pPr>
        <w:spacing w:after="0" w:line="264" w:lineRule="auto"/>
        <w:ind w:left="120" w:firstLine="0"/>
        <w:jc w:val="both"/>
      </w:pPr>
      <w:r>
        <w:rPr>
          <w:rFonts w:ascii="Times New Roman" w:hAnsi="Times New Roman"/>
          <w:b/>
          <w:color w:val="000000"/>
          <w:sz w:val="28"/>
        </w:rPr>
        <w:t>Коммуникативные умения</w:t>
      </w:r>
    </w:p>
    <w:p w14:paraId="E0000000">
      <w:pPr>
        <w:spacing w:after="0" w:line="264" w:lineRule="auto"/>
        <w:ind w:left="0" w:firstLine="600"/>
        <w:jc w:val="both"/>
      </w:pPr>
      <w:r>
        <w:rPr>
          <w:rFonts w:ascii="Times New Roman" w:hAnsi="Times New Roman"/>
          <w:i/>
          <w:color w:val="000000"/>
          <w:sz w:val="28"/>
        </w:rPr>
        <w:t>Говорение:</w:t>
      </w:r>
    </w:p>
    <w:p w14:paraId="E1000000">
      <w:pPr>
        <w:spacing w:after="0" w:line="264" w:lineRule="auto"/>
        <w:ind w:left="0" w:firstLine="600"/>
        <w:jc w:val="both"/>
      </w:pPr>
      <w:r>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E2000000">
      <w:pPr>
        <w:spacing w:after="0" w:line="264" w:lineRule="auto"/>
        <w:ind w:left="0" w:firstLine="600"/>
        <w:jc w:val="both"/>
      </w:pPr>
      <w:r>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E3000000">
      <w:pPr>
        <w:spacing w:after="0" w:line="264" w:lineRule="auto"/>
        <w:ind w:left="0" w:firstLine="600"/>
        <w:jc w:val="both"/>
      </w:pPr>
      <w:r>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E4000000">
      <w:pPr>
        <w:spacing w:after="0" w:line="264" w:lineRule="auto"/>
        <w:ind w:left="0" w:firstLine="600"/>
        <w:jc w:val="both"/>
      </w:pPr>
      <w:r>
        <w:rPr>
          <w:rFonts w:ascii="Times New Roman" w:hAnsi="Times New Roman"/>
          <w:i/>
          <w:color w:val="000000"/>
          <w:sz w:val="28"/>
        </w:rPr>
        <w:t>Аудирование:</w:t>
      </w:r>
    </w:p>
    <w:p w14:paraId="E5000000">
      <w:pPr>
        <w:spacing w:after="0" w:line="264" w:lineRule="auto"/>
        <w:ind w:left="0" w:firstLine="600"/>
        <w:jc w:val="both"/>
      </w:pPr>
      <w:r>
        <w:rPr>
          <w:rFonts w:ascii="Times New Roman" w:hAnsi="Times New Roman"/>
          <w:color w:val="000000"/>
          <w:sz w:val="28"/>
        </w:rPr>
        <w:t>воспринимать на слух и понимать речь учителя и других обучающихся вербально/невербально реагировать на услышанное;</w:t>
      </w:r>
    </w:p>
    <w:p w14:paraId="E6000000">
      <w:pPr>
        <w:spacing w:after="0" w:line="264" w:lineRule="auto"/>
        <w:ind w:left="0" w:firstLine="600"/>
        <w:jc w:val="both"/>
      </w:pPr>
      <w:r>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E7000000">
      <w:pPr>
        <w:spacing w:after="0" w:line="264" w:lineRule="auto"/>
        <w:ind w:left="0" w:firstLine="600"/>
        <w:jc w:val="both"/>
      </w:pPr>
      <w:r>
        <w:rPr>
          <w:rFonts w:ascii="Times New Roman" w:hAnsi="Times New Roman"/>
          <w:i/>
          <w:color w:val="000000"/>
          <w:sz w:val="28"/>
        </w:rPr>
        <w:t>Смысловое чтение:</w:t>
      </w:r>
    </w:p>
    <w:p w14:paraId="E8000000">
      <w:pPr>
        <w:spacing w:after="0" w:line="264" w:lineRule="auto"/>
        <w:ind w:left="0" w:firstLine="600"/>
        <w:jc w:val="both"/>
      </w:pPr>
      <w:r>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E9000000">
      <w:pPr>
        <w:spacing w:after="0" w:line="264" w:lineRule="auto"/>
        <w:ind w:left="0" w:firstLine="600"/>
        <w:jc w:val="both"/>
        <w:rPr>
          <w:rFonts w:ascii="Times New Roman" w:hAnsi="Times New Roman"/>
          <w:color w:val="000000"/>
          <w:sz w:val="28"/>
        </w:rPr>
      </w:pPr>
      <w:r>
        <w:rPr>
          <w:rFonts w:ascii="Times New Roman" w:hAnsi="Times New Roman"/>
          <w:color w:val="000000"/>
          <w:sz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EA000000">
      <w:pPr>
        <w:spacing w:after="0" w:line="264" w:lineRule="auto"/>
        <w:ind w:left="0" w:firstLine="600"/>
        <w:jc w:val="both"/>
      </w:pPr>
    </w:p>
    <w:p w14:paraId="EB000000">
      <w:pPr>
        <w:spacing w:after="0" w:line="264" w:lineRule="auto"/>
        <w:ind w:left="0" w:firstLine="600"/>
        <w:jc w:val="both"/>
      </w:pPr>
      <w:r>
        <w:rPr>
          <w:rFonts w:ascii="Times New Roman" w:hAnsi="Times New Roman"/>
          <w:i/>
          <w:color w:val="000000"/>
          <w:sz w:val="28"/>
        </w:rPr>
        <w:t>Письмо:</w:t>
      </w:r>
    </w:p>
    <w:p w14:paraId="EC000000">
      <w:pPr>
        <w:spacing w:after="0" w:line="264" w:lineRule="auto"/>
        <w:ind w:left="0" w:firstLine="600"/>
        <w:jc w:val="both"/>
      </w:pPr>
      <w:r>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14:paraId="ED000000">
      <w:pPr>
        <w:spacing w:after="0" w:line="264" w:lineRule="auto"/>
        <w:ind w:left="0" w:firstLine="600"/>
        <w:jc w:val="both"/>
      </w:pPr>
      <w:r>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14:paraId="EE000000">
      <w:pPr>
        <w:spacing w:after="0" w:line="264" w:lineRule="auto"/>
        <w:ind w:left="0" w:firstLine="600"/>
        <w:jc w:val="both"/>
      </w:pPr>
      <w:r>
        <w:rPr>
          <w:rFonts w:ascii="Times New Roman" w:hAnsi="Times New Roman"/>
          <w:color w:val="000000"/>
          <w:sz w:val="28"/>
        </w:rPr>
        <w:t>создавать подписи к иллюстрациям с пояснением, что на них изображено.</w:t>
      </w:r>
    </w:p>
    <w:p w14:paraId="EF000000">
      <w:pPr>
        <w:spacing w:after="0" w:line="264" w:lineRule="auto"/>
        <w:ind w:left="120" w:firstLine="0"/>
        <w:jc w:val="both"/>
      </w:pPr>
      <w:r>
        <w:rPr>
          <w:rFonts w:ascii="Times New Roman" w:hAnsi="Times New Roman"/>
          <w:b/>
          <w:color w:val="000000"/>
          <w:sz w:val="28"/>
        </w:rPr>
        <w:t>Языковые знания и навыки</w:t>
      </w:r>
    </w:p>
    <w:p w14:paraId="F0000000">
      <w:pPr>
        <w:spacing w:after="0" w:line="264" w:lineRule="auto"/>
        <w:ind w:left="0" w:firstLine="600"/>
        <w:jc w:val="both"/>
      </w:pPr>
      <w:r>
        <w:rPr>
          <w:rFonts w:ascii="Times New Roman" w:hAnsi="Times New Roman"/>
          <w:i/>
          <w:color w:val="000000"/>
          <w:sz w:val="28"/>
        </w:rPr>
        <w:t>Фонетическая сторона речи:</w:t>
      </w:r>
    </w:p>
    <w:p w14:paraId="F1000000">
      <w:pPr>
        <w:spacing w:after="0" w:line="264" w:lineRule="auto"/>
        <w:ind w:left="0" w:firstLine="600"/>
        <w:jc w:val="both"/>
      </w:pPr>
      <w:r>
        <w:rPr>
          <w:rFonts w:ascii="Times New Roman" w:hAnsi="Times New Roman"/>
          <w:color w:val="000000"/>
          <w:sz w:val="28"/>
        </w:rPr>
        <w:t xml:space="preserve">применять правила чтения гласных в третьем типе слога (гласная + </w:t>
      </w:r>
      <w:r>
        <w:rPr>
          <w:rFonts w:ascii="Times New Roman" w:hAnsi="Times New Roman"/>
          <w:i/>
          <w:color w:val="000000"/>
          <w:sz w:val="28"/>
        </w:rPr>
        <w:t>r</w:t>
      </w:r>
      <w:r>
        <w:rPr>
          <w:rFonts w:ascii="Times New Roman" w:hAnsi="Times New Roman"/>
          <w:color w:val="000000"/>
          <w:sz w:val="28"/>
        </w:rPr>
        <w:t>);</w:t>
      </w:r>
    </w:p>
    <w:p w14:paraId="F2000000">
      <w:pPr>
        <w:spacing w:after="0" w:line="264" w:lineRule="auto"/>
        <w:ind w:left="0" w:firstLine="600"/>
        <w:jc w:val="both"/>
      </w:pPr>
      <w:r>
        <w:rPr>
          <w:rFonts w:ascii="Times New Roman" w:hAnsi="Times New Roman"/>
          <w:color w:val="000000"/>
          <w:sz w:val="28"/>
        </w:rPr>
        <w:t xml:space="preserve">применять правила чтения сложных сочетаний букв (например, </w:t>
      </w:r>
      <w:r>
        <w:rPr>
          <w:rFonts w:ascii="Times New Roman" w:hAnsi="Times New Roman"/>
          <w:i/>
          <w:color w:val="000000"/>
          <w:sz w:val="28"/>
        </w:rPr>
        <w:t>-tion, -ight</w:t>
      </w:r>
      <w:r>
        <w:rPr>
          <w:rFonts w:ascii="Times New Roman" w:hAnsi="Times New Roman"/>
          <w:color w:val="000000"/>
          <w:sz w:val="28"/>
        </w:rPr>
        <w:t>) в односложных, двусложных и многосложных словах (</w:t>
      </w:r>
      <w:r>
        <w:rPr>
          <w:rFonts w:ascii="Times New Roman" w:hAnsi="Times New Roman"/>
          <w:i/>
          <w:color w:val="000000"/>
          <w:sz w:val="28"/>
        </w:rPr>
        <w:t>international, night)</w:t>
      </w:r>
      <w:r>
        <w:rPr>
          <w:rFonts w:ascii="Times New Roman" w:hAnsi="Times New Roman"/>
          <w:color w:val="000000"/>
          <w:sz w:val="28"/>
        </w:rPr>
        <w:t>;</w:t>
      </w:r>
    </w:p>
    <w:p w14:paraId="F3000000">
      <w:pPr>
        <w:spacing w:after="0" w:line="264" w:lineRule="auto"/>
        <w:ind w:left="0" w:firstLine="600"/>
        <w:jc w:val="both"/>
      </w:pPr>
      <w:r>
        <w:rPr>
          <w:rFonts w:ascii="Times New Roman" w:hAnsi="Times New Roman"/>
          <w:color w:val="000000"/>
          <w:sz w:val="28"/>
        </w:rPr>
        <w:t>читать новые слова согласно основным правилам чтения;</w:t>
      </w:r>
    </w:p>
    <w:p w14:paraId="F4000000">
      <w:pPr>
        <w:spacing w:after="0" w:line="264" w:lineRule="auto"/>
        <w:ind w:left="0" w:firstLine="600"/>
        <w:jc w:val="both"/>
      </w:pPr>
      <w:r>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14:paraId="F5000000">
      <w:pPr>
        <w:spacing w:after="0" w:line="264" w:lineRule="auto"/>
        <w:ind w:left="0" w:firstLine="600"/>
        <w:jc w:val="both"/>
      </w:pPr>
      <w:r>
        <w:rPr>
          <w:rFonts w:ascii="Times New Roman" w:hAnsi="Times New Roman"/>
          <w:i/>
          <w:color w:val="000000"/>
          <w:sz w:val="28"/>
        </w:rPr>
        <w:t>Графика, орфография и пунктуация:</w:t>
      </w:r>
    </w:p>
    <w:p w14:paraId="F6000000">
      <w:pPr>
        <w:spacing w:after="0" w:line="264" w:lineRule="auto"/>
        <w:ind w:left="0" w:firstLine="600"/>
        <w:jc w:val="both"/>
      </w:pPr>
      <w:r>
        <w:rPr>
          <w:rFonts w:ascii="Times New Roman" w:hAnsi="Times New Roman"/>
          <w:color w:val="000000"/>
          <w:sz w:val="28"/>
        </w:rPr>
        <w:t>правильно писать изученные слова;</w:t>
      </w:r>
    </w:p>
    <w:p w14:paraId="F7000000">
      <w:pPr>
        <w:spacing w:after="0" w:line="264" w:lineRule="auto"/>
        <w:ind w:left="0" w:firstLine="600"/>
        <w:jc w:val="both"/>
      </w:pPr>
      <w:r>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14:paraId="F8000000">
      <w:pPr>
        <w:spacing w:after="0" w:line="264" w:lineRule="auto"/>
        <w:ind w:left="0" w:firstLine="600"/>
        <w:jc w:val="both"/>
      </w:pPr>
      <w:r>
        <w:rPr>
          <w:rFonts w:ascii="Times New Roman" w:hAnsi="Times New Roman"/>
          <w:i/>
          <w:color w:val="000000"/>
          <w:sz w:val="28"/>
        </w:rPr>
        <w:t>Лексическая сторона речи:</w:t>
      </w:r>
    </w:p>
    <w:p w14:paraId="F9000000">
      <w:pPr>
        <w:spacing w:after="0" w:line="264" w:lineRule="auto"/>
        <w:ind w:left="0" w:firstLine="600"/>
        <w:jc w:val="both"/>
      </w:pPr>
      <w:r>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FA000000">
      <w:pPr>
        <w:spacing w:after="0" w:line="264" w:lineRule="auto"/>
        <w:ind w:left="0" w:firstLine="600"/>
        <w:jc w:val="both"/>
      </w:pPr>
      <w:r>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Pr>
          <w:rFonts w:ascii="Times New Roman" w:hAnsi="Times New Roman"/>
          <w:i/>
          <w:color w:val="000000"/>
          <w:sz w:val="28"/>
        </w:rPr>
        <w:t>-teen, -ty, -th</w:t>
      </w:r>
      <w:r>
        <w:rPr>
          <w:rFonts w:ascii="Times New Roman" w:hAnsi="Times New Roman"/>
          <w:color w:val="000000"/>
          <w:sz w:val="28"/>
        </w:rPr>
        <w:t>) и словосложения (</w:t>
      </w:r>
      <w:r>
        <w:rPr>
          <w:rFonts w:ascii="Times New Roman" w:hAnsi="Times New Roman"/>
          <w:i/>
          <w:color w:val="000000"/>
          <w:sz w:val="28"/>
        </w:rPr>
        <w:t>football, snowman</w:t>
      </w:r>
      <w:r>
        <w:rPr>
          <w:rFonts w:ascii="Times New Roman" w:hAnsi="Times New Roman"/>
          <w:color w:val="000000"/>
          <w:sz w:val="28"/>
        </w:rPr>
        <w:t>).</w:t>
      </w:r>
    </w:p>
    <w:p w14:paraId="FB000000">
      <w:pPr>
        <w:spacing w:after="0" w:line="264" w:lineRule="auto"/>
        <w:ind w:left="0" w:firstLine="600"/>
        <w:jc w:val="both"/>
      </w:pPr>
      <w:r>
        <w:rPr>
          <w:rFonts w:ascii="Times New Roman" w:hAnsi="Times New Roman"/>
          <w:i/>
          <w:color w:val="000000"/>
          <w:sz w:val="28"/>
        </w:rPr>
        <w:t>Грамматическая сторона речи:</w:t>
      </w:r>
    </w:p>
    <w:p w14:paraId="FC000000">
      <w:pPr>
        <w:spacing w:after="0" w:line="264" w:lineRule="auto"/>
        <w:ind w:left="0" w:firstLine="600"/>
        <w:jc w:val="both"/>
      </w:pPr>
      <w:r>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Pr>
          <w:rFonts w:ascii="Times New Roman" w:hAnsi="Times New Roman"/>
          <w:i/>
          <w:color w:val="000000"/>
          <w:sz w:val="28"/>
        </w:rPr>
        <w:t>(Don’t talk, please.);</w:t>
      </w:r>
    </w:p>
    <w:p w14:paraId="FD000000">
      <w:pPr>
        <w:spacing w:after="0" w:line="264" w:lineRule="auto"/>
        <w:ind w:left="0" w:firstLine="600"/>
        <w:jc w:val="both"/>
      </w:pPr>
      <w:r>
        <w:rPr>
          <w:rFonts w:ascii="Times New Roman" w:hAnsi="Times New Roman"/>
          <w:color w:val="000000"/>
          <w:sz w:val="28"/>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 bridge across the river. There were mountains in the south.);</w:t>
      </w:r>
    </w:p>
    <w:p w14:paraId="FE000000">
      <w:pPr>
        <w:spacing w:after="0" w:line="264" w:lineRule="auto"/>
        <w:ind w:left="0" w:firstLine="600"/>
        <w:jc w:val="both"/>
      </w:pPr>
      <w:r>
        <w:rPr>
          <w:rFonts w:ascii="Times New Roman" w:hAnsi="Times New Roman"/>
          <w:color w:val="000000"/>
          <w:sz w:val="28"/>
        </w:rPr>
        <w:t xml:space="preserve">распознавать и употреблять в устной и письменной речи конструкции с глаголами на </w:t>
      </w:r>
      <w:r>
        <w:rPr>
          <w:rFonts w:ascii="Times New Roman" w:hAnsi="Times New Roman"/>
          <w:i/>
          <w:color w:val="000000"/>
          <w:sz w:val="28"/>
        </w:rPr>
        <w:t>-ing: to like/enjoy doing something</w:t>
      </w:r>
      <w:r>
        <w:rPr>
          <w:rFonts w:ascii="Times New Roman" w:hAnsi="Times New Roman"/>
          <w:color w:val="000000"/>
          <w:sz w:val="28"/>
        </w:rPr>
        <w:t>;</w:t>
      </w:r>
    </w:p>
    <w:p w14:paraId="FF000000">
      <w:pPr>
        <w:spacing w:after="0" w:line="264" w:lineRule="auto"/>
        <w:ind w:left="0" w:firstLine="600"/>
        <w:jc w:val="both"/>
      </w:pPr>
      <w:r>
        <w:rPr>
          <w:rFonts w:ascii="Times New Roman" w:hAnsi="Times New Roman"/>
          <w:color w:val="000000"/>
          <w:sz w:val="28"/>
        </w:rPr>
        <w:t xml:space="preserve">распознавать и употреблять в устной и письменной речи конструкцию </w:t>
      </w:r>
      <w:r>
        <w:rPr>
          <w:rFonts w:ascii="Times New Roman" w:hAnsi="Times New Roman"/>
          <w:i/>
          <w:color w:val="000000"/>
          <w:sz w:val="28"/>
        </w:rPr>
        <w:t>I’d like to ...;</w:t>
      </w:r>
    </w:p>
    <w:p w14:paraId="00010000">
      <w:pPr>
        <w:spacing w:after="0" w:line="264" w:lineRule="auto"/>
        <w:ind w:left="0" w:firstLine="600"/>
        <w:jc w:val="both"/>
      </w:pPr>
      <w:r>
        <w:rPr>
          <w:rFonts w:ascii="Times New Roman" w:hAnsi="Times New Roman"/>
          <w:color w:val="000000"/>
          <w:sz w:val="28"/>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14:paraId="01010000">
      <w:pPr>
        <w:spacing w:after="0" w:line="264" w:lineRule="auto"/>
        <w:ind w:left="0" w:firstLine="600"/>
        <w:jc w:val="both"/>
      </w:pPr>
      <w:r>
        <w:rPr>
          <w:rFonts w:ascii="Times New Roman" w:hAnsi="Times New Roman"/>
          <w:color w:val="000000"/>
          <w:sz w:val="28"/>
        </w:rPr>
        <w:t>распознавать и употреблять в устной и письменной речи существительные в притяжательном падеже (Possessive Case);</w:t>
      </w:r>
    </w:p>
    <w:p w14:paraId="02010000">
      <w:pPr>
        <w:spacing w:after="0" w:line="264" w:lineRule="auto"/>
        <w:ind w:left="0" w:firstLine="600"/>
        <w:jc w:val="both"/>
      </w:pPr>
      <w:r>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much/many/a lot of</w:t>
      </w:r>
      <w:r>
        <w:rPr>
          <w:rFonts w:ascii="Times New Roman" w:hAnsi="Times New Roman"/>
          <w:color w:val="000000"/>
          <w:sz w:val="28"/>
        </w:rPr>
        <w:t>);</w:t>
      </w:r>
    </w:p>
    <w:p w14:paraId="03010000">
      <w:pPr>
        <w:spacing w:after="0" w:line="264" w:lineRule="auto"/>
        <w:ind w:left="0" w:firstLine="600"/>
        <w:jc w:val="both"/>
      </w:pPr>
      <w:r>
        <w:rPr>
          <w:rFonts w:ascii="Times New Roman" w:hAnsi="Times New Roman"/>
          <w:color w:val="000000"/>
          <w:sz w:val="28"/>
        </w:rPr>
        <w:t xml:space="preserve">распознавать и употреблять в устной и письменной речи наречия частотности </w:t>
      </w:r>
      <w:r>
        <w:rPr>
          <w:rFonts w:ascii="Times New Roman" w:hAnsi="Times New Roman"/>
          <w:i/>
          <w:color w:val="000000"/>
          <w:sz w:val="28"/>
        </w:rPr>
        <w:t>usually, often</w:t>
      </w:r>
      <w:r>
        <w:rPr>
          <w:rFonts w:ascii="Times New Roman" w:hAnsi="Times New Roman"/>
          <w:color w:val="000000"/>
          <w:sz w:val="28"/>
        </w:rPr>
        <w:t>;</w:t>
      </w:r>
    </w:p>
    <w:p w14:paraId="04010000">
      <w:pPr>
        <w:spacing w:after="0" w:line="264" w:lineRule="auto"/>
        <w:ind w:left="0" w:firstLine="600"/>
        <w:jc w:val="both"/>
      </w:pPr>
      <w:r>
        <w:rPr>
          <w:rFonts w:ascii="Times New Roman" w:hAnsi="Times New Roman"/>
          <w:color w:val="000000"/>
          <w:sz w:val="28"/>
        </w:rPr>
        <w:t>распознавать и употреблять в устной и письменной речи личные местоимения в объектном падеже;</w:t>
      </w:r>
    </w:p>
    <w:p w14:paraId="05010000">
      <w:pPr>
        <w:spacing w:after="0" w:line="264" w:lineRule="auto"/>
        <w:ind w:left="0" w:firstLine="600"/>
        <w:jc w:val="both"/>
      </w:pPr>
      <w:r>
        <w:rPr>
          <w:rFonts w:ascii="Times New Roman" w:hAnsi="Times New Roman"/>
          <w:color w:val="000000"/>
          <w:sz w:val="28"/>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 – those</w:t>
      </w:r>
      <w:r>
        <w:rPr>
          <w:rFonts w:ascii="Times New Roman" w:hAnsi="Times New Roman"/>
          <w:color w:val="000000"/>
          <w:sz w:val="28"/>
        </w:rPr>
        <w:t>;</w:t>
      </w:r>
    </w:p>
    <w:p w14:paraId="06010000">
      <w:pPr>
        <w:spacing w:after="0" w:line="264" w:lineRule="auto"/>
        <w:ind w:left="0" w:firstLine="600"/>
        <w:jc w:val="both"/>
      </w:pPr>
      <w:r>
        <w:rPr>
          <w:rFonts w:ascii="Times New Roman" w:hAnsi="Times New Roman"/>
          <w:color w:val="000000"/>
          <w:sz w:val="28"/>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some/any</w:t>
      </w:r>
      <w:r>
        <w:rPr>
          <w:rFonts w:ascii="Times New Roman" w:hAnsi="Times New Roman"/>
          <w:color w:val="000000"/>
          <w:sz w:val="28"/>
        </w:rPr>
        <w:t xml:space="preserve"> в повествовательных и вопросительных предложениях;</w:t>
      </w:r>
    </w:p>
    <w:p w14:paraId="07010000">
      <w:pPr>
        <w:spacing w:after="0" w:line="264" w:lineRule="auto"/>
        <w:ind w:left="0" w:firstLine="600"/>
        <w:jc w:val="both"/>
      </w:pPr>
      <w:r>
        <w:rPr>
          <w:rFonts w:ascii="Times New Roman" w:hAnsi="Times New Roman"/>
          <w:color w:val="000000"/>
          <w:sz w:val="28"/>
        </w:rPr>
        <w:t xml:space="preserve">распознавать и употреблять в устной и письменной речи вопросительные слова </w:t>
      </w:r>
      <w:r>
        <w:rPr>
          <w:rFonts w:ascii="Times New Roman" w:hAnsi="Times New Roman"/>
          <w:i/>
          <w:color w:val="000000"/>
          <w:sz w:val="28"/>
        </w:rPr>
        <w:t>when, whose, why</w:t>
      </w:r>
      <w:r>
        <w:rPr>
          <w:rFonts w:ascii="Times New Roman" w:hAnsi="Times New Roman"/>
          <w:color w:val="000000"/>
          <w:sz w:val="28"/>
        </w:rPr>
        <w:t>;</w:t>
      </w:r>
    </w:p>
    <w:p w14:paraId="08010000">
      <w:pPr>
        <w:spacing w:after="0" w:line="264" w:lineRule="auto"/>
        <w:ind w:left="0" w:firstLine="600"/>
        <w:jc w:val="both"/>
      </w:pPr>
      <w:r>
        <w:rPr>
          <w:rFonts w:ascii="Times New Roman" w:hAnsi="Times New Roman"/>
          <w:color w:val="000000"/>
          <w:sz w:val="28"/>
        </w:rPr>
        <w:t>распознавать и употреблять в устной и письменной речи количественные числительные (13–100);</w:t>
      </w:r>
    </w:p>
    <w:p w14:paraId="09010000">
      <w:pPr>
        <w:spacing w:after="0" w:line="264" w:lineRule="auto"/>
        <w:ind w:left="0" w:firstLine="600"/>
        <w:jc w:val="both"/>
      </w:pPr>
      <w:r>
        <w:rPr>
          <w:rFonts w:ascii="Times New Roman" w:hAnsi="Times New Roman"/>
          <w:color w:val="000000"/>
          <w:sz w:val="28"/>
        </w:rPr>
        <w:t>распознавать и употреблять в устной и письменной речи порядковые числительные (1–30);</w:t>
      </w:r>
    </w:p>
    <w:p w14:paraId="0A010000">
      <w:pPr>
        <w:spacing w:after="0" w:line="264" w:lineRule="auto"/>
        <w:ind w:left="0" w:firstLine="600"/>
        <w:jc w:val="both"/>
      </w:pPr>
      <w:r>
        <w:rPr>
          <w:rFonts w:ascii="Times New Roman" w:hAnsi="Times New Roman"/>
          <w:color w:val="000000"/>
          <w:sz w:val="28"/>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 (We went to Moscow last year</w:t>
      </w:r>
      <w:r>
        <w:rPr>
          <w:rFonts w:ascii="Times New Roman" w:hAnsi="Times New Roman"/>
          <w:color w:val="000000"/>
          <w:sz w:val="28"/>
        </w:rPr>
        <w:t>.);</w:t>
      </w:r>
    </w:p>
    <w:p w14:paraId="0B010000">
      <w:pPr>
        <w:spacing w:after="0" w:line="264" w:lineRule="auto"/>
        <w:ind w:left="0" w:firstLine="600"/>
        <w:jc w:val="both"/>
      </w:pPr>
      <w:r>
        <w:rPr>
          <w:rFonts w:ascii="Times New Roman" w:hAnsi="Times New Roman"/>
          <w:color w:val="000000"/>
          <w:sz w:val="28"/>
        </w:rPr>
        <w:t xml:space="preserve">распознавать и употреблять в устной и письменной речи предлоги места </w:t>
      </w:r>
      <w:r>
        <w:rPr>
          <w:rFonts w:ascii="Times New Roman" w:hAnsi="Times New Roman"/>
          <w:i/>
          <w:color w:val="000000"/>
          <w:sz w:val="28"/>
        </w:rPr>
        <w:t>next to, in front of, behind</w:t>
      </w:r>
      <w:r>
        <w:rPr>
          <w:rFonts w:ascii="Times New Roman" w:hAnsi="Times New Roman"/>
          <w:color w:val="000000"/>
          <w:sz w:val="28"/>
        </w:rPr>
        <w:t>;</w:t>
      </w:r>
    </w:p>
    <w:p w14:paraId="0C010000">
      <w:pPr>
        <w:spacing w:after="0" w:line="264" w:lineRule="auto"/>
        <w:ind w:left="0" w:firstLine="600"/>
        <w:jc w:val="both"/>
      </w:pPr>
      <w:r>
        <w:rPr>
          <w:rFonts w:ascii="Times New Roman" w:hAnsi="Times New Roman"/>
          <w:color w:val="000000"/>
          <w:sz w:val="28"/>
        </w:rPr>
        <w:t xml:space="preserve">распознавать и употреблять в устной и письменной речи предлоги времени: </w:t>
      </w:r>
      <w:r>
        <w:rPr>
          <w:rFonts w:ascii="Times New Roman" w:hAnsi="Times New Roman"/>
          <w:i/>
          <w:color w:val="000000"/>
          <w:sz w:val="28"/>
        </w:rPr>
        <w:t>at, in, on</w:t>
      </w:r>
      <w:r>
        <w:rPr>
          <w:rFonts w:ascii="Times New Roman" w:hAnsi="Times New Roman"/>
          <w:color w:val="000000"/>
          <w:sz w:val="28"/>
        </w:rPr>
        <w:t xml:space="preserve"> в выражениях </w:t>
      </w:r>
      <w:r>
        <w:rPr>
          <w:rFonts w:ascii="Times New Roman" w:hAnsi="Times New Roman"/>
          <w:i/>
          <w:color w:val="000000"/>
          <w:sz w:val="28"/>
        </w:rPr>
        <w:t>at 4 o’clock, in the morning, on Monday</w:t>
      </w:r>
      <w:r>
        <w:rPr>
          <w:rFonts w:ascii="Times New Roman" w:hAnsi="Times New Roman"/>
          <w:color w:val="000000"/>
          <w:sz w:val="28"/>
        </w:rPr>
        <w:t>.</w:t>
      </w:r>
    </w:p>
    <w:p w14:paraId="0D010000">
      <w:pPr>
        <w:spacing w:after="0" w:line="264" w:lineRule="auto"/>
        <w:ind w:left="120" w:firstLine="0"/>
        <w:jc w:val="both"/>
      </w:pPr>
      <w:r>
        <w:rPr>
          <w:rFonts w:ascii="Times New Roman" w:hAnsi="Times New Roman"/>
          <w:b/>
          <w:color w:val="000000"/>
          <w:sz w:val="28"/>
        </w:rPr>
        <w:t>Социокультурные знания и умения:</w:t>
      </w:r>
    </w:p>
    <w:p w14:paraId="0E010000">
      <w:pPr>
        <w:spacing w:after="0" w:line="264" w:lineRule="auto"/>
        <w:ind w:left="0" w:firstLine="600"/>
        <w:jc w:val="both"/>
      </w:pPr>
      <w:r>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0F010000">
      <w:pPr>
        <w:spacing w:after="0" w:line="264" w:lineRule="auto"/>
        <w:ind w:left="0" w:firstLine="600"/>
        <w:jc w:val="both"/>
        <w:rPr>
          <w:rFonts w:ascii="Times New Roman" w:hAnsi="Times New Roman"/>
          <w:color w:val="000000"/>
          <w:sz w:val="28"/>
        </w:rPr>
      </w:pPr>
      <w:r>
        <w:rPr>
          <w:rFonts w:ascii="Times New Roman" w:hAnsi="Times New Roman"/>
          <w:color w:val="000000"/>
          <w:sz w:val="28"/>
        </w:rPr>
        <w:t>кратко представлять свою страну и страну/страны изучаемого языка на английском языке.</w:t>
      </w:r>
    </w:p>
    <w:p w14:paraId="10010000">
      <w:pPr>
        <w:spacing w:after="0" w:line="264" w:lineRule="auto"/>
        <w:ind w:left="0" w:firstLine="600"/>
        <w:jc w:val="both"/>
        <w:rPr>
          <w:rFonts w:ascii="Times New Roman" w:hAnsi="Times New Roman"/>
          <w:color w:val="000000"/>
          <w:sz w:val="28"/>
        </w:rPr>
      </w:pPr>
    </w:p>
    <w:p w14:paraId="11010000">
      <w:pPr>
        <w:spacing w:after="0" w:line="264" w:lineRule="auto"/>
        <w:ind w:left="0" w:firstLine="600"/>
        <w:jc w:val="both"/>
        <w:rPr>
          <w:rFonts w:ascii="Times New Roman" w:hAnsi="Times New Roman"/>
          <w:color w:val="000000"/>
          <w:sz w:val="28"/>
        </w:rPr>
      </w:pPr>
    </w:p>
    <w:p w14:paraId="12010000">
      <w:pPr>
        <w:spacing w:after="0" w:line="264" w:lineRule="auto"/>
        <w:ind w:left="0" w:firstLine="600"/>
        <w:jc w:val="both"/>
        <w:rPr>
          <w:rFonts w:ascii="Times New Roman" w:hAnsi="Times New Roman"/>
          <w:color w:val="000000"/>
          <w:sz w:val="28"/>
        </w:rPr>
      </w:pPr>
    </w:p>
    <w:p w14:paraId="13010000">
      <w:pPr>
        <w:spacing w:after="0" w:line="264" w:lineRule="auto"/>
        <w:ind w:left="0" w:firstLine="600"/>
        <w:jc w:val="both"/>
        <w:rPr>
          <w:rFonts w:ascii="Times New Roman" w:hAnsi="Times New Roman"/>
          <w:color w:val="000000"/>
          <w:sz w:val="28"/>
        </w:rPr>
      </w:pPr>
    </w:p>
    <w:p w14:paraId="14010000">
      <w:pPr>
        <w:spacing w:after="0" w:line="264" w:lineRule="auto"/>
        <w:ind w:left="0" w:firstLine="600"/>
        <w:jc w:val="both"/>
        <w:rPr>
          <w:rFonts w:ascii="Times New Roman" w:hAnsi="Times New Roman"/>
          <w:color w:val="000000"/>
          <w:sz w:val="28"/>
        </w:rPr>
      </w:pPr>
    </w:p>
    <w:p w14:paraId="15010000">
      <w:pPr>
        <w:spacing w:after="0" w:line="264" w:lineRule="auto"/>
        <w:ind w:left="0" w:firstLine="600"/>
        <w:jc w:val="both"/>
        <w:rPr>
          <w:rFonts w:ascii="Times New Roman" w:hAnsi="Times New Roman"/>
          <w:color w:val="000000"/>
          <w:sz w:val="28"/>
        </w:rPr>
      </w:pPr>
    </w:p>
    <w:p w14:paraId="16010000">
      <w:pPr>
        <w:spacing w:after="0" w:line="264" w:lineRule="auto"/>
        <w:ind w:left="0" w:firstLine="600"/>
        <w:jc w:val="both"/>
        <w:rPr>
          <w:rFonts w:ascii="Times New Roman" w:hAnsi="Times New Roman"/>
          <w:color w:val="000000"/>
          <w:sz w:val="28"/>
        </w:rPr>
      </w:pPr>
    </w:p>
    <w:p w14:paraId="17010000">
      <w:pPr>
        <w:spacing w:after="0" w:line="264" w:lineRule="auto"/>
        <w:ind w:left="0" w:firstLine="600"/>
        <w:jc w:val="both"/>
        <w:rPr>
          <w:rFonts w:ascii="Times New Roman" w:hAnsi="Times New Roman"/>
          <w:color w:val="000000"/>
          <w:sz w:val="28"/>
        </w:rPr>
      </w:pPr>
    </w:p>
    <w:p w14:paraId="18010000">
      <w:pPr>
        <w:spacing w:after="0" w:line="264" w:lineRule="auto"/>
        <w:ind w:left="0" w:firstLine="600"/>
        <w:jc w:val="both"/>
        <w:rPr>
          <w:rFonts w:ascii="Times New Roman" w:hAnsi="Times New Roman"/>
          <w:color w:val="000000"/>
          <w:sz w:val="28"/>
        </w:rPr>
      </w:pPr>
    </w:p>
    <w:p w14:paraId="19010000">
      <w:pPr>
        <w:spacing w:after="0" w:line="264" w:lineRule="auto"/>
        <w:ind w:left="0" w:firstLine="600"/>
        <w:jc w:val="both"/>
      </w:pPr>
    </w:p>
    <w:p w14:paraId="1A010000">
      <w:pPr>
        <w:spacing w:after="0" w:line="264" w:lineRule="auto"/>
        <w:ind w:left="120" w:firstLine="0"/>
        <w:jc w:val="both"/>
      </w:pPr>
    </w:p>
    <w:p w14:paraId="1B010000">
      <w:pPr>
        <w:spacing w:after="0"/>
        <w:ind w:left="120" w:firstLine="0"/>
        <w:jc w:val="center"/>
        <w:rPr>
          <w:rFonts w:ascii="Times New Roman" w:hAnsi="Times New Roman"/>
          <w:b/>
          <w:color w:val="000000"/>
          <w:sz w:val="28"/>
        </w:rPr>
      </w:pPr>
      <w:r>
        <w:rPr>
          <w:rFonts w:ascii="Times New Roman" w:hAnsi="Times New Roman"/>
          <w:b/>
          <w:color w:val="000000"/>
          <w:sz w:val="28"/>
        </w:rPr>
        <w:t>ТЕМАТИЧЕСКОЕ ПЛАНИРОВАНИЕ</w:t>
      </w:r>
    </w:p>
    <w:p w14:paraId="1C010000">
      <w:pPr>
        <w:spacing w:after="0"/>
        <w:ind w:left="120" w:firstLine="0"/>
        <w:jc w:val="center"/>
      </w:pP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8"/>
        <w:gridCol w:w="3224"/>
        <w:gridCol w:w="968"/>
        <w:gridCol w:w="995"/>
        <w:gridCol w:w="1039"/>
        <w:gridCol w:w="2847"/>
      </w:tblGrid>
      <w:tr w14:paraId="0A096A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vMerge w:val="restart"/>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D010000">
            <w:pPr>
              <w:spacing w:after="0"/>
              <w:ind w:left="135" w:firstLine="0"/>
            </w:pPr>
            <w:r>
              <w:rPr>
                <w:rFonts w:ascii="Times New Roman" w:hAnsi="Times New Roman"/>
                <w:b/>
                <w:color w:val="000000"/>
                <w:sz w:val="24"/>
              </w:rPr>
              <w:t xml:space="preserve">№ п/п </w:t>
            </w:r>
          </w:p>
          <w:p w14:paraId="1E010000">
            <w:pPr>
              <w:spacing w:after="0"/>
              <w:ind w:left="135" w:firstLine="0"/>
            </w:pPr>
          </w:p>
        </w:tc>
        <w:tc>
          <w:tcPr>
            <w:tcW w:w="3224" w:type="dxa"/>
            <w:vMerge w:val="restart"/>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F010000">
            <w:pPr>
              <w:spacing w:after="0"/>
              <w:ind w:left="135" w:firstLine="0"/>
            </w:pPr>
            <w:r>
              <w:rPr>
                <w:rFonts w:ascii="Times New Roman" w:hAnsi="Times New Roman"/>
                <w:b/>
                <w:color w:val="000000"/>
                <w:sz w:val="24"/>
              </w:rPr>
              <w:t xml:space="preserve">Наименование разделов и тем программы </w:t>
            </w:r>
          </w:p>
          <w:p w14:paraId="20010000">
            <w:pPr>
              <w:spacing w:after="0"/>
              <w:ind w:left="135" w:firstLine="0"/>
            </w:pPr>
          </w:p>
        </w:tc>
        <w:tc>
          <w:tcPr>
            <w:tcW w:w="3002" w:type="dxa"/>
            <w:gridSpan w:val="3"/>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1010000">
            <w:pPr>
              <w:spacing w:after="0"/>
            </w:pPr>
            <w:r>
              <w:rPr>
                <w:rFonts w:ascii="Times New Roman" w:hAnsi="Times New Roman"/>
                <w:b/>
                <w:color w:val="000000"/>
                <w:sz w:val="24"/>
              </w:rPr>
              <w:t>Количество часов</w:t>
            </w:r>
          </w:p>
        </w:tc>
        <w:tc>
          <w:tcPr>
            <w:tcW w:w="2847" w:type="dxa"/>
            <w:vMerge w:val="restart"/>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2010000">
            <w:pPr>
              <w:spacing w:after="0"/>
              <w:ind w:left="135" w:firstLine="0"/>
            </w:pPr>
            <w:r>
              <w:rPr>
                <w:rFonts w:ascii="Times New Roman" w:hAnsi="Times New Roman"/>
                <w:b/>
                <w:color w:val="000000"/>
                <w:sz w:val="24"/>
              </w:rPr>
              <w:t xml:space="preserve">Электронные (цифровые) образовательные ресурсы </w:t>
            </w:r>
          </w:p>
          <w:p w14:paraId="23010000">
            <w:pPr>
              <w:spacing w:after="0"/>
              <w:ind w:left="135" w:firstLine="0"/>
            </w:pPr>
          </w:p>
        </w:tc>
      </w:tr>
      <w:tr w14:paraId="1EDA80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vMerge w:val="continue"/>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7B6069B"/>
        </w:tc>
        <w:tc>
          <w:tcPr>
            <w:tcW w:w="3224" w:type="dxa"/>
            <w:vMerge w:val="continue"/>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2845951"/>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4010000">
            <w:pPr>
              <w:spacing w:after="0"/>
              <w:ind w:left="135" w:firstLine="0"/>
            </w:pPr>
            <w:r>
              <w:rPr>
                <w:rFonts w:ascii="Times New Roman" w:hAnsi="Times New Roman"/>
                <w:b/>
                <w:color w:val="000000"/>
                <w:sz w:val="24"/>
              </w:rPr>
              <w:t xml:space="preserve">Всего </w:t>
            </w:r>
          </w:p>
          <w:p w14:paraId="25010000">
            <w:pPr>
              <w:spacing w:after="0"/>
              <w:ind w:left="135" w:firstLine="0"/>
            </w:pP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6010000">
            <w:pPr>
              <w:spacing w:after="0"/>
              <w:ind w:left="135" w:firstLine="0"/>
            </w:pPr>
            <w:r>
              <w:rPr>
                <w:rFonts w:ascii="Times New Roman" w:hAnsi="Times New Roman"/>
                <w:b/>
                <w:color w:val="000000"/>
                <w:sz w:val="24"/>
              </w:rPr>
              <w:t xml:space="preserve">Контрольные работы </w:t>
            </w:r>
          </w:p>
          <w:p w14:paraId="27010000">
            <w:pPr>
              <w:spacing w:after="0"/>
              <w:ind w:left="135" w:firstLine="0"/>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8010000">
            <w:pPr>
              <w:spacing w:after="0"/>
              <w:ind w:left="135" w:firstLine="0"/>
            </w:pPr>
            <w:r>
              <w:rPr>
                <w:rFonts w:ascii="Times New Roman" w:hAnsi="Times New Roman"/>
                <w:b/>
                <w:color w:val="000000"/>
                <w:sz w:val="24"/>
              </w:rPr>
              <w:t xml:space="preserve">Практические работы </w:t>
            </w:r>
          </w:p>
          <w:p w14:paraId="29010000">
            <w:pPr>
              <w:spacing w:after="0"/>
              <w:ind w:left="135" w:firstLine="0"/>
            </w:pPr>
          </w:p>
        </w:tc>
        <w:tc>
          <w:tcPr>
            <w:tcW w:w="2847" w:type="dxa"/>
            <w:vMerge w:val="continue"/>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156C071"/>
        </w:tc>
      </w:tr>
      <w:tr w14:paraId="21337A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9851" w:type="dxa"/>
            <w:gridSpan w:val="6"/>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A010000">
            <w:pPr>
              <w:spacing w:after="0"/>
              <w:ind w:left="135" w:firstLine="0"/>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14:paraId="49D91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B010000">
            <w:pPr>
              <w:spacing w:after="0"/>
            </w:pPr>
            <w:r>
              <w:rPr>
                <w:rFonts w:ascii="Times New Roman" w:hAnsi="Times New Roman"/>
                <w:color w:val="000000"/>
                <w:sz w:val="24"/>
              </w:rPr>
              <w:t>1.1</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C010000">
            <w:pPr>
              <w:spacing w:after="0"/>
              <w:ind w:left="135" w:firstLine="0"/>
            </w:pPr>
            <w:r>
              <w:rPr>
                <w:rFonts w:ascii="Times New Roman" w:hAnsi="Times New Roman"/>
                <w:color w:val="000000"/>
                <w:sz w:val="24"/>
              </w:rPr>
              <w:t>Моя семья</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D010000">
            <w:pPr>
              <w:spacing w:after="0"/>
              <w:ind w:left="135" w:firstLine="0"/>
              <w:jc w:val="center"/>
            </w:pPr>
            <w:r>
              <w:rPr>
                <w:rFonts w:ascii="Times New Roman" w:hAnsi="Times New Roman"/>
                <w:color w:val="000000"/>
                <w:sz w:val="24"/>
              </w:rPr>
              <w:t xml:space="preserve"> 5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E010000">
            <w:pPr>
              <w:spacing w:after="0"/>
              <w:ind w:left="135" w:firstLine="0"/>
              <w:jc w:val="center"/>
              <w:rPr>
                <w:rFonts w:hint="default"/>
                <w:lang w:val="ru-RU"/>
              </w:rPr>
            </w:pPr>
            <w:r>
              <w:rPr>
                <w:rFonts w:hint="default"/>
                <w:lang w:val="ru-RU"/>
              </w:rPr>
              <w:t>1</w:t>
            </w: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F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0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271FFE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1010000">
            <w:pPr>
              <w:spacing w:after="0"/>
            </w:pPr>
            <w:r>
              <w:rPr>
                <w:rFonts w:ascii="Times New Roman" w:hAnsi="Times New Roman"/>
                <w:color w:val="000000"/>
                <w:sz w:val="24"/>
              </w:rPr>
              <w:t>1.2</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2010000">
            <w:pPr>
              <w:spacing w:after="0"/>
              <w:ind w:left="135" w:firstLine="0"/>
            </w:pPr>
            <w:r>
              <w:rPr>
                <w:rFonts w:ascii="Times New Roman" w:hAnsi="Times New Roman"/>
                <w:color w:val="000000"/>
                <w:sz w:val="24"/>
              </w:rPr>
              <w:t>Мой день рождения</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3010000">
            <w:pPr>
              <w:spacing w:after="0"/>
              <w:ind w:left="135" w:firstLine="0"/>
              <w:jc w:val="center"/>
            </w:pPr>
            <w:r>
              <w:rPr>
                <w:rFonts w:ascii="Times New Roman" w:hAnsi="Times New Roman"/>
                <w:color w:val="000000"/>
                <w:sz w:val="24"/>
              </w:rPr>
              <w:t xml:space="preserve"> 2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4010000">
            <w:pPr>
              <w:spacing w:after="0"/>
              <w:ind w:left="135" w:firstLine="0"/>
              <w:jc w:val="center"/>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5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6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14EF4A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7010000">
            <w:pPr>
              <w:spacing w:after="0"/>
            </w:pPr>
            <w:r>
              <w:rPr>
                <w:rFonts w:ascii="Times New Roman" w:hAnsi="Times New Roman"/>
                <w:color w:val="000000"/>
                <w:sz w:val="24"/>
              </w:rPr>
              <w:t>1.3</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8010000">
            <w:pPr>
              <w:spacing w:after="0"/>
              <w:ind w:left="135" w:firstLine="0"/>
            </w:pPr>
            <w:r>
              <w:rPr>
                <w:rFonts w:ascii="Times New Roman" w:hAnsi="Times New Roman"/>
                <w:color w:val="000000"/>
                <w:sz w:val="24"/>
              </w:rPr>
              <w:t>Моя любимая еда</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9010000">
            <w:pPr>
              <w:spacing w:after="0"/>
              <w:ind w:left="135" w:firstLine="0"/>
              <w:jc w:val="center"/>
            </w:pPr>
            <w:r>
              <w:rPr>
                <w:rFonts w:ascii="Times New Roman" w:hAnsi="Times New Roman"/>
                <w:color w:val="000000"/>
                <w:sz w:val="24"/>
              </w:rPr>
              <w:t xml:space="preserve"> 4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A010000">
            <w:pPr>
              <w:spacing w:after="0"/>
              <w:ind w:left="135" w:firstLine="0"/>
              <w:jc w:val="center"/>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B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C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270B49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D010000">
            <w:pPr>
              <w:spacing w:after="0"/>
            </w:pPr>
            <w:r>
              <w:rPr>
                <w:rFonts w:ascii="Times New Roman" w:hAnsi="Times New Roman"/>
                <w:color w:val="000000"/>
                <w:sz w:val="24"/>
              </w:rPr>
              <w:t>1.4</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E010000">
            <w:pPr>
              <w:spacing w:after="0"/>
              <w:ind w:left="135" w:firstLine="0"/>
            </w:pPr>
            <w:r>
              <w:rPr>
                <w:rFonts w:ascii="Times New Roman" w:hAnsi="Times New Roman"/>
                <w:color w:val="000000"/>
                <w:sz w:val="24"/>
              </w:rPr>
              <w:t>Мой день (распорядок дня)</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F010000">
            <w:pPr>
              <w:spacing w:after="0"/>
              <w:ind w:left="135" w:firstLine="0"/>
              <w:jc w:val="center"/>
            </w:pPr>
            <w:r>
              <w:rPr>
                <w:rFonts w:ascii="Times New Roman" w:hAnsi="Times New Roman"/>
                <w:color w:val="000000"/>
                <w:sz w:val="24"/>
              </w:rPr>
              <w:t xml:space="preserve"> 2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0010000">
            <w:pPr>
              <w:spacing w:after="0"/>
              <w:ind w:left="135" w:firstLine="0"/>
              <w:jc w:val="center"/>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1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2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1173B3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3010000">
            <w:pPr>
              <w:spacing w:after="0"/>
            </w:pPr>
            <w:r>
              <w:rPr>
                <w:rFonts w:ascii="Times New Roman" w:hAnsi="Times New Roman"/>
                <w:color w:val="000000"/>
                <w:sz w:val="24"/>
              </w:rPr>
              <w:t>1.5</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4010000">
            <w:pPr>
              <w:spacing w:after="0"/>
              <w:ind w:left="135" w:firstLine="0"/>
            </w:pPr>
            <w:r>
              <w:rPr>
                <w:rFonts w:ascii="Times New Roman" w:hAnsi="Times New Roman"/>
                <w:color w:val="000000"/>
                <w:sz w:val="24"/>
              </w:rPr>
              <w:t>Обобщение и контроль</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5010000">
            <w:pPr>
              <w:spacing w:after="0"/>
              <w:ind w:left="135" w:firstLine="0"/>
              <w:jc w:val="center"/>
            </w:pPr>
            <w:r>
              <w:rPr>
                <w:rFonts w:ascii="Times New Roman" w:hAnsi="Times New Roman"/>
                <w:color w:val="000000"/>
                <w:sz w:val="24"/>
              </w:rPr>
              <w:t xml:space="preserve"> 2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6010000">
            <w:pPr>
              <w:spacing w:after="0"/>
              <w:ind w:left="135" w:firstLine="0"/>
              <w:jc w:val="center"/>
            </w:pPr>
            <w:r>
              <w:rPr>
                <w:rFonts w:ascii="Times New Roman" w:hAnsi="Times New Roman"/>
                <w:color w:val="000000"/>
                <w:sz w:val="24"/>
              </w:rPr>
              <w:t xml:space="preserve"> 1 </w:t>
            </w: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7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8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2C850A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4002" w:type="dxa"/>
            <w:gridSpan w:val="2"/>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9010000">
            <w:pPr>
              <w:spacing w:after="0"/>
              <w:ind w:left="135" w:firstLine="0"/>
            </w:pPr>
            <w:r>
              <w:rPr>
                <w:rFonts w:ascii="Times New Roman" w:hAnsi="Times New Roman"/>
                <w:color w:val="000000"/>
                <w:sz w:val="24"/>
              </w:rPr>
              <w:t>Итого по разделу</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A010000">
            <w:pPr>
              <w:spacing w:after="0"/>
              <w:ind w:left="135" w:firstLine="0"/>
              <w:jc w:val="center"/>
            </w:pPr>
            <w:r>
              <w:rPr>
                <w:rFonts w:ascii="Times New Roman" w:hAnsi="Times New Roman"/>
                <w:color w:val="000000"/>
                <w:sz w:val="24"/>
              </w:rPr>
              <w:t xml:space="preserve"> 15 </w:t>
            </w:r>
          </w:p>
        </w:tc>
        <w:tc>
          <w:tcPr>
            <w:tcW w:w="4881" w:type="dxa"/>
            <w:gridSpan w:val="3"/>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B010000"/>
        </w:tc>
      </w:tr>
      <w:tr w14:paraId="24DAFE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9851" w:type="dxa"/>
            <w:gridSpan w:val="6"/>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C010000">
            <w:pPr>
              <w:spacing w:after="0"/>
              <w:ind w:left="135" w:firstLine="0"/>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14:paraId="634C8A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D010000">
            <w:pPr>
              <w:spacing w:after="0"/>
            </w:pPr>
            <w:r>
              <w:rPr>
                <w:rFonts w:ascii="Times New Roman" w:hAnsi="Times New Roman"/>
                <w:color w:val="000000"/>
                <w:sz w:val="24"/>
              </w:rPr>
              <w:t>2.1</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E010000">
            <w:pPr>
              <w:spacing w:after="0"/>
              <w:ind w:left="135" w:firstLine="0"/>
            </w:pPr>
            <w:r>
              <w:rPr>
                <w:rFonts w:ascii="Times New Roman" w:hAnsi="Times New Roman"/>
                <w:color w:val="000000"/>
                <w:sz w:val="24"/>
              </w:rPr>
              <w:t>Любимая игрушка, игра</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F010000">
            <w:pPr>
              <w:spacing w:after="0"/>
              <w:ind w:left="135" w:firstLine="0"/>
              <w:jc w:val="center"/>
            </w:pPr>
            <w:r>
              <w:rPr>
                <w:rFonts w:ascii="Times New Roman" w:hAnsi="Times New Roman"/>
                <w:color w:val="000000"/>
                <w:sz w:val="24"/>
              </w:rPr>
              <w:t xml:space="preserve"> 3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0010000">
            <w:pPr>
              <w:spacing w:after="0"/>
              <w:ind w:left="135" w:firstLine="0"/>
              <w:jc w:val="center"/>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1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2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69AB87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3010000">
            <w:pPr>
              <w:spacing w:after="0"/>
            </w:pPr>
            <w:r>
              <w:rPr>
                <w:rFonts w:ascii="Times New Roman" w:hAnsi="Times New Roman"/>
                <w:color w:val="000000"/>
                <w:sz w:val="24"/>
              </w:rPr>
              <w:t>2.2</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4010000">
            <w:pPr>
              <w:spacing w:after="0"/>
              <w:ind w:left="135" w:firstLine="0"/>
            </w:pPr>
            <w:r>
              <w:rPr>
                <w:rFonts w:ascii="Times New Roman" w:hAnsi="Times New Roman"/>
                <w:color w:val="000000"/>
                <w:sz w:val="24"/>
              </w:rPr>
              <w:t>Мой питомец</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5010000">
            <w:pPr>
              <w:spacing w:after="0"/>
              <w:ind w:left="135" w:firstLine="0"/>
              <w:jc w:val="center"/>
            </w:pPr>
            <w:r>
              <w:rPr>
                <w:rFonts w:ascii="Times New Roman" w:hAnsi="Times New Roman"/>
                <w:color w:val="000000"/>
                <w:sz w:val="24"/>
              </w:rPr>
              <w:t xml:space="preserve"> 2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6010000">
            <w:pPr>
              <w:spacing w:after="0"/>
              <w:ind w:left="135" w:firstLine="0"/>
              <w:jc w:val="center"/>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7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8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466FBE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9010000">
            <w:pPr>
              <w:spacing w:after="0"/>
            </w:pPr>
            <w:r>
              <w:rPr>
                <w:rFonts w:ascii="Times New Roman" w:hAnsi="Times New Roman"/>
                <w:color w:val="000000"/>
                <w:sz w:val="24"/>
              </w:rPr>
              <w:t>2.3</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A010000">
            <w:pPr>
              <w:spacing w:after="0"/>
              <w:ind w:left="135" w:firstLine="0"/>
            </w:pPr>
            <w:r>
              <w:rPr>
                <w:rFonts w:ascii="Times New Roman" w:hAnsi="Times New Roman"/>
                <w:color w:val="000000"/>
                <w:sz w:val="24"/>
              </w:rPr>
              <w:t>Любимые занятия</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B010000">
            <w:pPr>
              <w:spacing w:after="0"/>
              <w:ind w:left="135" w:firstLine="0"/>
              <w:jc w:val="center"/>
            </w:pPr>
            <w:r>
              <w:rPr>
                <w:rFonts w:ascii="Times New Roman" w:hAnsi="Times New Roman"/>
                <w:color w:val="000000"/>
                <w:sz w:val="24"/>
              </w:rPr>
              <w:t xml:space="preserve"> 5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C010000">
            <w:pPr>
              <w:spacing w:after="0"/>
              <w:ind w:left="135" w:firstLine="0"/>
              <w:jc w:val="center"/>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D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E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5A6A7A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F010000">
            <w:pPr>
              <w:spacing w:after="0"/>
            </w:pPr>
            <w:r>
              <w:rPr>
                <w:rFonts w:ascii="Times New Roman" w:hAnsi="Times New Roman"/>
                <w:color w:val="000000"/>
                <w:sz w:val="24"/>
              </w:rPr>
              <w:t>2.4</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0010000">
            <w:pPr>
              <w:spacing w:after="0"/>
              <w:ind w:left="135" w:firstLine="0"/>
            </w:pPr>
            <w:r>
              <w:rPr>
                <w:rFonts w:ascii="Times New Roman" w:hAnsi="Times New Roman"/>
                <w:color w:val="000000"/>
                <w:sz w:val="24"/>
              </w:rPr>
              <w:t>Любимая сказка</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1010000">
            <w:pPr>
              <w:spacing w:after="0"/>
              <w:ind w:left="135" w:firstLine="0"/>
              <w:jc w:val="center"/>
            </w:pPr>
            <w:r>
              <w:rPr>
                <w:rFonts w:ascii="Times New Roman" w:hAnsi="Times New Roman"/>
                <w:color w:val="000000"/>
                <w:sz w:val="24"/>
              </w:rPr>
              <w:t xml:space="preserve"> 5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2010000">
            <w:pPr>
              <w:spacing w:after="0"/>
              <w:ind w:left="135" w:firstLine="0"/>
              <w:jc w:val="center"/>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3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4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5FD2FB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5010000">
            <w:pPr>
              <w:spacing w:after="0"/>
            </w:pPr>
            <w:r>
              <w:rPr>
                <w:rFonts w:ascii="Times New Roman" w:hAnsi="Times New Roman"/>
                <w:color w:val="000000"/>
                <w:sz w:val="24"/>
              </w:rPr>
              <w:t>2.5</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6010000">
            <w:pPr>
              <w:spacing w:after="0"/>
              <w:ind w:left="135" w:firstLine="0"/>
            </w:pPr>
            <w:r>
              <w:rPr>
                <w:rFonts w:ascii="Times New Roman" w:hAnsi="Times New Roman"/>
                <w:color w:val="000000"/>
                <w:sz w:val="24"/>
              </w:rPr>
              <w:t>Выходной день</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7010000">
            <w:pPr>
              <w:spacing w:after="0"/>
              <w:ind w:left="135" w:firstLine="0"/>
              <w:jc w:val="center"/>
            </w:pPr>
            <w:r>
              <w:rPr>
                <w:rFonts w:ascii="Times New Roman" w:hAnsi="Times New Roman"/>
                <w:color w:val="000000"/>
                <w:sz w:val="24"/>
              </w:rPr>
              <w:t xml:space="preserve"> 3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8010000">
            <w:pPr>
              <w:spacing w:after="0"/>
              <w:ind w:left="135" w:firstLine="0"/>
              <w:jc w:val="center"/>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9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A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4A6DB6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B010000">
            <w:pPr>
              <w:spacing w:after="0"/>
            </w:pPr>
            <w:r>
              <w:rPr>
                <w:rFonts w:ascii="Times New Roman" w:hAnsi="Times New Roman"/>
                <w:color w:val="000000"/>
                <w:sz w:val="24"/>
              </w:rPr>
              <w:t>2.6</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C010000">
            <w:pPr>
              <w:spacing w:after="0"/>
              <w:ind w:left="135" w:firstLine="0"/>
            </w:pPr>
            <w:r>
              <w:rPr>
                <w:rFonts w:ascii="Times New Roman" w:hAnsi="Times New Roman"/>
                <w:color w:val="000000"/>
                <w:sz w:val="24"/>
              </w:rPr>
              <w:t>Каникулы</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D010000">
            <w:pPr>
              <w:spacing w:after="0"/>
              <w:ind w:left="135" w:firstLine="0"/>
              <w:jc w:val="center"/>
            </w:pPr>
            <w:r>
              <w:rPr>
                <w:rFonts w:ascii="Times New Roman" w:hAnsi="Times New Roman"/>
                <w:color w:val="000000"/>
                <w:sz w:val="24"/>
              </w:rPr>
              <w:t xml:space="preserve"> 3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E010000">
            <w:pPr>
              <w:spacing w:after="0"/>
              <w:ind w:left="135" w:firstLine="0"/>
              <w:jc w:val="center"/>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F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0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49474C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1010000">
            <w:pPr>
              <w:spacing w:after="0"/>
            </w:pPr>
            <w:r>
              <w:rPr>
                <w:rFonts w:ascii="Times New Roman" w:hAnsi="Times New Roman"/>
                <w:color w:val="000000"/>
                <w:sz w:val="24"/>
              </w:rPr>
              <w:t>2.7</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2010000">
            <w:pPr>
              <w:spacing w:after="0"/>
              <w:ind w:left="135" w:firstLine="0"/>
            </w:pPr>
            <w:r>
              <w:rPr>
                <w:rFonts w:ascii="Times New Roman" w:hAnsi="Times New Roman"/>
                <w:color w:val="000000"/>
                <w:sz w:val="24"/>
              </w:rPr>
              <w:t>Обобщение и контроль</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3010000">
            <w:pPr>
              <w:spacing w:after="0"/>
              <w:ind w:left="135" w:firstLine="0"/>
              <w:jc w:val="center"/>
            </w:pPr>
            <w:r>
              <w:rPr>
                <w:rFonts w:ascii="Times New Roman" w:hAnsi="Times New Roman"/>
                <w:color w:val="000000"/>
                <w:sz w:val="24"/>
              </w:rPr>
              <w:t xml:space="preserve"> 2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4010000">
            <w:pPr>
              <w:spacing w:after="0"/>
              <w:ind w:left="135" w:firstLine="0"/>
              <w:jc w:val="center"/>
            </w:pPr>
            <w:r>
              <w:rPr>
                <w:rFonts w:ascii="Times New Roman" w:hAnsi="Times New Roman"/>
                <w:color w:val="000000"/>
                <w:sz w:val="24"/>
              </w:rPr>
              <w:t xml:space="preserve"> 1 </w:t>
            </w: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5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6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24D1F2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4002" w:type="dxa"/>
            <w:gridSpan w:val="2"/>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7010000">
            <w:pPr>
              <w:spacing w:after="0"/>
              <w:ind w:left="135" w:firstLine="0"/>
            </w:pPr>
            <w:r>
              <w:rPr>
                <w:rFonts w:ascii="Times New Roman" w:hAnsi="Times New Roman"/>
                <w:color w:val="000000"/>
                <w:sz w:val="24"/>
              </w:rPr>
              <w:t>Итого по разделу</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8010000">
            <w:pPr>
              <w:spacing w:after="0"/>
              <w:ind w:left="135" w:firstLine="0"/>
              <w:jc w:val="center"/>
            </w:pPr>
            <w:r>
              <w:rPr>
                <w:rFonts w:ascii="Times New Roman" w:hAnsi="Times New Roman"/>
                <w:color w:val="000000"/>
                <w:sz w:val="24"/>
              </w:rPr>
              <w:t xml:space="preserve"> 23 </w:t>
            </w:r>
          </w:p>
        </w:tc>
        <w:tc>
          <w:tcPr>
            <w:tcW w:w="4881" w:type="dxa"/>
            <w:gridSpan w:val="3"/>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9010000"/>
        </w:tc>
      </w:tr>
      <w:tr w14:paraId="25A9DA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9851" w:type="dxa"/>
            <w:gridSpan w:val="6"/>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A010000">
            <w:pPr>
              <w:spacing w:after="0"/>
              <w:ind w:left="135" w:firstLine="0"/>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14:paraId="2FC672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B010000">
            <w:pPr>
              <w:spacing w:after="0"/>
            </w:pPr>
            <w:r>
              <w:rPr>
                <w:rFonts w:ascii="Times New Roman" w:hAnsi="Times New Roman"/>
                <w:color w:val="000000"/>
                <w:sz w:val="24"/>
              </w:rPr>
              <w:t>3.1</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C010000">
            <w:pPr>
              <w:spacing w:after="0"/>
              <w:ind w:left="135" w:firstLine="0"/>
            </w:pPr>
            <w:r>
              <w:rPr>
                <w:rFonts w:ascii="Times New Roman" w:hAnsi="Times New Roman"/>
                <w:color w:val="000000"/>
                <w:sz w:val="24"/>
              </w:rPr>
              <w:t>Моя комната (квартира, дом)</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D010000">
            <w:pPr>
              <w:spacing w:after="0"/>
              <w:ind w:left="135" w:firstLine="0"/>
              <w:jc w:val="center"/>
            </w:pPr>
            <w:r>
              <w:rPr>
                <w:rFonts w:ascii="Times New Roman" w:hAnsi="Times New Roman"/>
                <w:color w:val="000000"/>
                <w:sz w:val="24"/>
              </w:rPr>
              <w:t xml:space="preserve"> 4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E010000">
            <w:pPr>
              <w:spacing w:after="0"/>
              <w:ind w:left="135" w:firstLine="0"/>
              <w:jc w:val="center"/>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F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0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5DEAB8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1010000">
            <w:pPr>
              <w:spacing w:after="0"/>
            </w:pPr>
            <w:r>
              <w:rPr>
                <w:rFonts w:ascii="Times New Roman" w:hAnsi="Times New Roman"/>
                <w:color w:val="000000"/>
                <w:sz w:val="24"/>
              </w:rPr>
              <w:t>3.2</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2010000">
            <w:pPr>
              <w:spacing w:after="0"/>
              <w:ind w:left="135" w:firstLine="0"/>
            </w:pPr>
            <w:r>
              <w:rPr>
                <w:rFonts w:ascii="Times New Roman" w:hAnsi="Times New Roman"/>
                <w:color w:val="000000"/>
                <w:sz w:val="24"/>
              </w:rPr>
              <w:t>Моя школа</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3010000">
            <w:pPr>
              <w:spacing w:after="0"/>
              <w:ind w:left="135" w:firstLine="0"/>
              <w:jc w:val="center"/>
            </w:pPr>
            <w:r>
              <w:rPr>
                <w:rFonts w:ascii="Times New Roman" w:hAnsi="Times New Roman"/>
                <w:color w:val="000000"/>
                <w:sz w:val="24"/>
              </w:rPr>
              <w:t xml:space="preserve"> 4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4010000">
            <w:pPr>
              <w:spacing w:after="0"/>
              <w:ind w:left="135" w:firstLine="0"/>
              <w:jc w:val="center"/>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5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6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5DBDC7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7010000">
            <w:pPr>
              <w:spacing w:after="0"/>
            </w:pPr>
            <w:r>
              <w:rPr>
                <w:rFonts w:ascii="Times New Roman" w:hAnsi="Times New Roman"/>
                <w:color w:val="000000"/>
                <w:sz w:val="24"/>
              </w:rPr>
              <w:t>3.3</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8010000">
            <w:pPr>
              <w:spacing w:after="0"/>
              <w:ind w:left="135" w:firstLine="0"/>
            </w:pPr>
            <w:r>
              <w:rPr>
                <w:rFonts w:ascii="Times New Roman" w:hAnsi="Times New Roman"/>
                <w:color w:val="000000"/>
                <w:sz w:val="24"/>
              </w:rPr>
              <w:t>Мои друзья</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9010000">
            <w:pPr>
              <w:spacing w:after="0"/>
              <w:ind w:left="135" w:firstLine="0"/>
              <w:jc w:val="center"/>
            </w:pPr>
            <w:r>
              <w:rPr>
                <w:rFonts w:ascii="Times New Roman" w:hAnsi="Times New Roman"/>
                <w:color w:val="000000"/>
                <w:sz w:val="24"/>
              </w:rPr>
              <w:t xml:space="preserve"> 2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A010000">
            <w:pPr>
              <w:spacing w:after="0"/>
              <w:ind w:left="135" w:firstLine="0"/>
              <w:jc w:val="center"/>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B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C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5F1C32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D010000">
            <w:pPr>
              <w:spacing w:after="0"/>
            </w:pPr>
            <w:r>
              <w:rPr>
                <w:rFonts w:ascii="Times New Roman" w:hAnsi="Times New Roman"/>
                <w:color w:val="000000"/>
                <w:sz w:val="24"/>
              </w:rPr>
              <w:t>3.4</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E010000">
            <w:pPr>
              <w:spacing w:after="0"/>
              <w:ind w:left="135" w:firstLine="0"/>
            </w:pPr>
            <w:r>
              <w:rPr>
                <w:rFonts w:ascii="Times New Roman" w:hAnsi="Times New Roman"/>
                <w:color w:val="000000"/>
                <w:sz w:val="24"/>
              </w:rPr>
              <w:t>Моя малая родина (город, село)</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F010000">
            <w:pPr>
              <w:spacing w:after="0"/>
              <w:ind w:left="135" w:firstLine="0"/>
              <w:jc w:val="center"/>
            </w:pPr>
            <w:r>
              <w:rPr>
                <w:rFonts w:ascii="Times New Roman" w:hAnsi="Times New Roman"/>
                <w:color w:val="000000"/>
                <w:sz w:val="24"/>
              </w:rPr>
              <w:t xml:space="preserve"> 2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0010000">
            <w:pPr>
              <w:spacing w:after="0"/>
              <w:ind w:left="135" w:firstLine="0"/>
              <w:jc w:val="center"/>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1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2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4662F2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3010000">
            <w:pPr>
              <w:spacing w:after="0"/>
            </w:pPr>
            <w:r>
              <w:rPr>
                <w:rFonts w:ascii="Times New Roman" w:hAnsi="Times New Roman"/>
                <w:color w:val="000000"/>
                <w:sz w:val="24"/>
              </w:rPr>
              <w:t>3.5</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4010000">
            <w:pPr>
              <w:spacing w:after="0"/>
              <w:ind w:left="135" w:firstLine="0"/>
            </w:pPr>
            <w:r>
              <w:rPr>
                <w:rFonts w:ascii="Times New Roman" w:hAnsi="Times New Roman"/>
                <w:color w:val="000000"/>
                <w:sz w:val="24"/>
              </w:rPr>
              <w:t>Дикие и домашние животные</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5010000">
            <w:pPr>
              <w:spacing w:after="0"/>
              <w:ind w:left="135" w:firstLine="0"/>
              <w:jc w:val="center"/>
            </w:pPr>
            <w:r>
              <w:rPr>
                <w:rFonts w:ascii="Times New Roman" w:hAnsi="Times New Roman"/>
                <w:color w:val="000000"/>
                <w:sz w:val="24"/>
              </w:rPr>
              <w:t xml:space="preserve"> 3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6010000">
            <w:pPr>
              <w:spacing w:after="0"/>
              <w:ind w:left="135" w:firstLine="0"/>
              <w:jc w:val="center"/>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7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8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0E4697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9010000">
            <w:pPr>
              <w:spacing w:after="0"/>
            </w:pPr>
            <w:r>
              <w:rPr>
                <w:rFonts w:ascii="Times New Roman" w:hAnsi="Times New Roman"/>
                <w:color w:val="000000"/>
                <w:sz w:val="24"/>
              </w:rPr>
              <w:t>3.6</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A010000">
            <w:pPr>
              <w:spacing w:after="0"/>
              <w:ind w:left="135" w:firstLine="0"/>
            </w:pPr>
            <w:r>
              <w:rPr>
                <w:rFonts w:ascii="Times New Roman" w:hAnsi="Times New Roman"/>
                <w:color w:val="000000"/>
                <w:sz w:val="24"/>
              </w:rPr>
              <w:t>Погода</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B010000">
            <w:pPr>
              <w:spacing w:after="0"/>
              <w:ind w:left="135" w:firstLine="0"/>
              <w:jc w:val="center"/>
            </w:pPr>
            <w:r>
              <w:rPr>
                <w:rFonts w:ascii="Times New Roman" w:hAnsi="Times New Roman"/>
                <w:color w:val="000000"/>
                <w:sz w:val="24"/>
              </w:rPr>
              <w:t xml:space="preserve"> 1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C010000">
            <w:pPr>
              <w:spacing w:after="0"/>
              <w:ind w:left="135" w:firstLine="0"/>
              <w:jc w:val="center"/>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D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E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4EF4C0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F010000">
            <w:pPr>
              <w:spacing w:after="0"/>
            </w:pPr>
            <w:r>
              <w:rPr>
                <w:rFonts w:ascii="Times New Roman" w:hAnsi="Times New Roman"/>
                <w:color w:val="000000"/>
                <w:sz w:val="24"/>
              </w:rPr>
              <w:t>3.7</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0010000">
            <w:pPr>
              <w:spacing w:after="0"/>
              <w:ind w:left="135" w:firstLine="0"/>
            </w:pPr>
            <w:r>
              <w:rPr>
                <w:rFonts w:ascii="Times New Roman" w:hAnsi="Times New Roman"/>
                <w:color w:val="000000"/>
                <w:sz w:val="24"/>
              </w:rPr>
              <w:t>Времена года (месяцы)</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1010000">
            <w:pPr>
              <w:spacing w:after="0"/>
              <w:ind w:left="135" w:firstLine="0"/>
              <w:jc w:val="center"/>
            </w:pPr>
            <w:r>
              <w:rPr>
                <w:rFonts w:ascii="Times New Roman" w:hAnsi="Times New Roman"/>
                <w:color w:val="000000"/>
                <w:sz w:val="24"/>
              </w:rPr>
              <w:t xml:space="preserve"> 1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2010000">
            <w:pPr>
              <w:spacing w:after="0"/>
              <w:ind w:left="135" w:firstLine="0"/>
              <w:jc w:val="center"/>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3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4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6E6AFE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5010000">
            <w:pPr>
              <w:spacing w:after="0"/>
            </w:pPr>
            <w:r>
              <w:rPr>
                <w:rFonts w:ascii="Times New Roman" w:hAnsi="Times New Roman"/>
                <w:color w:val="000000"/>
                <w:sz w:val="24"/>
              </w:rPr>
              <w:t>3.8</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6010000">
            <w:pPr>
              <w:spacing w:after="0"/>
              <w:ind w:left="135" w:firstLine="0"/>
            </w:pPr>
            <w:r>
              <w:rPr>
                <w:rFonts w:ascii="Times New Roman" w:hAnsi="Times New Roman"/>
                <w:color w:val="000000"/>
                <w:sz w:val="24"/>
              </w:rPr>
              <w:t>Обобщение и контроль</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7010000">
            <w:pPr>
              <w:spacing w:after="0"/>
              <w:ind w:left="135" w:firstLine="0"/>
              <w:jc w:val="center"/>
            </w:pPr>
            <w:r>
              <w:rPr>
                <w:rFonts w:ascii="Times New Roman" w:hAnsi="Times New Roman"/>
                <w:color w:val="000000"/>
                <w:sz w:val="24"/>
              </w:rPr>
              <w:t xml:space="preserve"> 2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8010000">
            <w:pPr>
              <w:spacing w:after="0"/>
              <w:ind w:left="135" w:firstLine="0"/>
              <w:jc w:val="center"/>
            </w:pPr>
            <w:r>
              <w:rPr>
                <w:rFonts w:ascii="Times New Roman" w:hAnsi="Times New Roman"/>
                <w:color w:val="000000"/>
                <w:sz w:val="24"/>
              </w:rPr>
              <w:t xml:space="preserve"> 1 </w:t>
            </w: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9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A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081677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4002" w:type="dxa"/>
            <w:gridSpan w:val="2"/>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B010000">
            <w:pPr>
              <w:spacing w:after="0"/>
              <w:ind w:left="135" w:firstLine="0"/>
            </w:pPr>
            <w:r>
              <w:rPr>
                <w:rFonts w:ascii="Times New Roman" w:hAnsi="Times New Roman"/>
                <w:color w:val="000000"/>
                <w:sz w:val="24"/>
              </w:rPr>
              <w:t>Итого по разделу</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C010000">
            <w:pPr>
              <w:spacing w:after="0"/>
              <w:ind w:left="135" w:firstLine="0"/>
              <w:jc w:val="center"/>
            </w:pPr>
            <w:r>
              <w:rPr>
                <w:rFonts w:ascii="Times New Roman" w:hAnsi="Times New Roman"/>
                <w:color w:val="000000"/>
                <w:sz w:val="24"/>
              </w:rPr>
              <w:t xml:space="preserve"> 19 </w:t>
            </w:r>
          </w:p>
        </w:tc>
        <w:tc>
          <w:tcPr>
            <w:tcW w:w="4881" w:type="dxa"/>
            <w:gridSpan w:val="3"/>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D010000"/>
        </w:tc>
      </w:tr>
      <w:tr w14:paraId="2E24F2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9851" w:type="dxa"/>
            <w:gridSpan w:val="6"/>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E010000">
            <w:pPr>
              <w:spacing w:after="0"/>
              <w:ind w:left="135" w:firstLine="0"/>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Родная страна и страны изучаемого языка</w:t>
            </w:r>
          </w:p>
        </w:tc>
      </w:tr>
      <w:tr w14:paraId="68B8D2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F010000">
            <w:pPr>
              <w:spacing w:after="0"/>
            </w:pPr>
            <w:r>
              <w:rPr>
                <w:rFonts w:ascii="Times New Roman" w:hAnsi="Times New Roman"/>
                <w:color w:val="000000"/>
                <w:sz w:val="24"/>
              </w:rPr>
              <w:t>4.1</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0010000">
            <w:pPr>
              <w:spacing w:after="0"/>
              <w:ind w:left="135" w:firstLine="0"/>
            </w:pPr>
            <w:r>
              <w:rPr>
                <w:rFonts w:ascii="Times New Roman" w:hAnsi="Times New Roman"/>
                <w:color w:val="000000"/>
                <w:sz w:val="24"/>
              </w:rPr>
              <w:t>Россия и страна/страны изучаемого языка. Их столицы, достопримечательности и интересные факты</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1010000">
            <w:pPr>
              <w:spacing w:after="0"/>
              <w:ind w:left="135" w:firstLine="0"/>
              <w:jc w:val="center"/>
            </w:pPr>
            <w:r>
              <w:rPr>
                <w:rFonts w:ascii="Times New Roman" w:hAnsi="Times New Roman"/>
                <w:color w:val="000000"/>
                <w:sz w:val="24"/>
              </w:rPr>
              <w:t xml:space="preserve"> 6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2010000">
            <w:pPr>
              <w:spacing w:after="0"/>
              <w:ind w:left="135" w:firstLine="0"/>
              <w:jc w:val="center"/>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3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4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636B31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5010000">
            <w:pPr>
              <w:spacing w:after="0"/>
            </w:pPr>
            <w:r>
              <w:rPr>
                <w:rFonts w:ascii="Times New Roman" w:hAnsi="Times New Roman"/>
                <w:color w:val="000000"/>
                <w:sz w:val="24"/>
              </w:rPr>
              <w:t>4.2</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6010000">
            <w:pPr>
              <w:spacing w:after="0"/>
              <w:ind w:left="135" w:firstLine="0"/>
            </w:pPr>
            <w:r>
              <w:rPr>
                <w:rFonts w:ascii="Times New Roman" w:hAnsi="Times New Roman"/>
                <w:color w:val="000000"/>
                <w:sz w:val="24"/>
              </w:rPr>
              <w:t>Произведения детского фольклора и литературные персонажи детских книг</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7010000">
            <w:pPr>
              <w:spacing w:after="0"/>
              <w:ind w:left="135" w:firstLine="0"/>
              <w:jc w:val="center"/>
            </w:pPr>
            <w:r>
              <w:rPr>
                <w:rFonts w:ascii="Times New Roman" w:hAnsi="Times New Roman"/>
                <w:color w:val="000000"/>
                <w:sz w:val="24"/>
              </w:rPr>
              <w:t xml:space="preserve"> 1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8010000">
            <w:pPr>
              <w:spacing w:after="0"/>
              <w:ind w:left="135" w:firstLine="0"/>
              <w:jc w:val="center"/>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9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A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5D58F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B010000">
            <w:pPr>
              <w:spacing w:after="0"/>
            </w:pPr>
            <w:r>
              <w:rPr>
                <w:rFonts w:ascii="Times New Roman" w:hAnsi="Times New Roman"/>
                <w:color w:val="000000"/>
                <w:sz w:val="24"/>
              </w:rPr>
              <w:t>4.3</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C010000">
            <w:pPr>
              <w:spacing w:after="0"/>
              <w:ind w:left="135" w:firstLine="0"/>
            </w:pPr>
            <w:r>
              <w:rPr>
                <w:rFonts w:ascii="Times New Roman" w:hAnsi="Times New Roman"/>
                <w:color w:val="000000"/>
                <w:sz w:val="24"/>
              </w:rPr>
              <w:t>Праздники родной страны и стран изучаемого языка</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D010000">
            <w:pPr>
              <w:spacing w:after="0"/>
              <w:ind w:left="135" w:firstLine="0"/>
              <w:jc w:val="center"/>
            </w:pPr>
            <w:r>
              <w:rPr>
                <w:rFonts w:ascii="Times New Roman" w:hAnsi="Times New Roman"/>
                <w:color w:val="000000"/>
                <w:sz w:val="24"/>
              </w:rPr>
              <w:t xml:space="preserve"> 2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E010000">
            <w:pPr>
              <w:spacing w:after="0"/>
              <w:ind w:left="135" w:firstLine="0"/>
              <w:jc w:val="center"/>
            </w:pP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F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0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42A1F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77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1010000">
            <w:pPr>
              <w:spacing w:after="0"/>
            </w:pPr>
            <w:r>
              <w:rPr>
                <w:rFonts w:ascii="Times New Roman" w:hAnsi="Times New Roman"/>
                <w:color w:val="000000"/>
                <w:sz w:val="24"/>
              </w:rPr>
              <w:t>4.4</w:t>
            </w:r>
          </w:p>
        </w:tc>
        <w:tc>
          <w:tcPr>
            <w:tcW w:w="32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2010000">
            <w:pPr>
              <w:spacing w:after="0"/>
              <w:ind w:left="135" w:firstLine="0"/>
            </w:pPr>
            <w:r>
              <w:rPr>
                <w:rFonts w:ascii="Times New Roman" w:hAnsi="Times New Roman"/>
                <w:color w:val="000000"/>
                <w:sz w:val="24"/>
              </w:rPr>
              <w:t>Обобщение и контроль</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3010000">
            <w:pPr>
              <w:spacing w:after="0"/>
              <w:ind w:left="135" w:firstLine="0"/>
              <w:jc w:val="center"/>
            </w:pPr>
            <w:r>
              <w:rPr>
                <w:rFonts w:ascii="Times New Roman" w:hAnsi="Times New Roman"/>
                <w:color w:val="000000"/>
                <w:sz w:val="24"/>
              </w:rPr>
              <w:t xml:space="preserve"> 2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4010000">
            <w:pPr>
              <w:spacing w:after="0"/>
              <w:ind w:left="135" w:firstLine="0"/>
              <w:jc w:val="center"/>
            </w:pPr>
            <w:r>
              <w:rPr>
                <w:rFonts w:ascii="Times New Roman" w:hAnsi="Times New Roman"/>
                <w:color w:val="000000"/>
                <w:sz w:val="24"/>
              </w:rPr>
              <w:t xml:space="preserve"> 1 </w:t>
            </w: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5010000">
            <w:pPr>
              <w:spacing w:after="0"/>
              <w:ind w:left="135" w:firstLine="0"/>
              <w:jc w:val="center"/>
            </w:pP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6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"https://m.edsoo.ru/7f411518"</w:instrText>
            </w:r>
            <w:r>
              <w:rPr>
                <w:rFonts w:ascii="Times New Roman" w:hAnsi="Times New Roman"/>
                <w:color w:val="0000FF"/>
                <w:u w:val="single"/>
              </w:rPr>
              <w:fldChar w:fldCharType="separate"/>
            </w:r>
            <w:r>
              <w:rPr>
                <w:rFonts w:ascii="Times New Roman" w:hAnsi="Times New Roman"/>
                <w:color w:val="0000FF"/>
                <w:u w:val="single"/>
              </w:rPr>
              <w:t>https://m.edsoo.ru/7f411518</w:t>
            </w:r>
            <w:r>
              <w:rPr>
                <w:rFonts w:ascii="Times New Roman" w:hAnsi="Times New Roman"/>
                <w:color w:val="0000FF"/>
                <w:u w:val="single"/>
              </w:rPr>
              <w:fldChar w:fldCharType="end"/>
            </w:r>
          </w:p>
        </w:tc>
      </w:tr>
      <w:tr w14:paraId="22F70E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4002" w:type="dxa"/>
            <w:gridSpan w:val="2"/>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7010000">
            <w:pPr>
              <w:spacing w:after="0"/>
              <w:ind w:left="135" w:firstLine="0"/>
            </w:pPr>
            <w:r>
              <w:rPr>
                <w:rFonts w:ascii="Times New Roman" w:hAnsi="Times New Roman"/>
                <w:color w:val="000000"/>
                <w:sz w:val="24"/>
              </w:rPr>
              <w:t>Итого по разделу</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8010000">
            <w:pPr>
              <w:spacing w:after="0"/>
              <w:ind w:left="135" w:firstLine="0"/>
              <w:jc w:val="center"/>
            </w:pPr>
            <w:r>
              <w:rPr>
                <w:rFonts w:ascii="Times New Roman" w:hAnsi="Times New Roman"/>
                <w:color w:val="000000"/>
                <w:sz w:val="24"/>
              </w:rPr>
              <w:t xml:space="preserve"> 11 </w:t>
            </w:r>
          </w:p>
        </w:tc>
        <w:tc>
          <w:tcPr>
            <w:tcW w:w="4881" w:type="dxa"/>
            <w:gridSpan w:val="3"/>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9010000"/>
        </w:tc>
      </w:tr>
      <w:tr w14:paraId="7E3CD3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4002" w:type="dxa"/>
            <w:gridSpan w:val="2"/>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A010000">
            <w:pPr>
              <w:spacing w:after="0"/>
              <w:ind w:left="135" w:firstLine="0"/>
            </w:pPr>
            <w:r>
              <w:rPr>
                <w:rFonts w:ascii="Times New Roman" w:hAnsi="Times New Roman"/>
                <w:color w:val="000000"/>
                <w:sz w:val="24"/>
              </w:rPr>
              <w:t>ОБЩЕЕ КОЛИЧЕСТВО ЧАСОВ ПО ПРОГРАММЕ</w:t>
            </w:r>
          </w:p>
        </w:tc>
        <w:tc>
          <w:tcPr>
            <w:tcW w:w="96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B010000">
            <w:pPr>
              <w:spacing w:after="0"/>
              <w:ind w:left="135" w:firstLine="0"/>
              <w:jc w:val="center"/>
            </w:pPr>
            <w:r>
              <w:rPr>
                <w:rFonts w:ascii="Times New Roman" w:hAnsi="Times New Roman"/>
                <w:color w:val="000000"/>
                <w:sz w:val="24"/>
              </w:rPr>
              <w:t xml:space="preserve"> 68 </w:t>
            </w:r>
          </w:p>
        </w:tc>
        <w:tc>
          <w:tcPr>
            <w:tcW w:w="995"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C010000">
            <w:pPr>
              <w:spacing w:after="0"/>
              <w:ind w:left="135" w:firstLine="0"/>
              <w:jc w:val="center"/>
              <w:rPr>
                <w:rFonts w:hint="default"/>
                <w:lang w:val="ru-RU"/>
              </w:rPr>
            </w:pPr>
            <w:r>
              <w:rPr>
                <w:rFonts w:ascii="Times New Roman" w:hAnsi="Times New Roman"/>
                <w:color w:val="000000"/>
                <w:sz w:val="24"/>
              </w:rPr>
              <w:t xml:space="preserve"> </w:t>
            </w:r>
            <w:r>
              <w:rPr>
                <w:rFonts w:hint="default" w:ascii="Times New Roman" w:hAnsi="Times New Roman"/>
                <w:color w:val="000000"/>
                <w:sz w:val="24"/>
                <w:lang w:val="ru-RU"/>
              </w:rPr>
              <w:t>5</w:t>
            </w:r>
          </w:p>
        </w:tc>
        <w:tc>
          <w:tcPr>
            <w:tcW w:w="1039"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D010000">
            <w:pPr>
              <w:spacing w:after="0"/>
              <w:ind w:left="135" w:firstLine="0"/>
              <w:jc w:val="center"/>
            </w:pPr>
            <w:r>
              <w:rPr>
                <w:rFonts w:ascii="Times New Roman" w:hAnsi="Times New Roman"/>
                <w:color w:val="000000"/>
                <w:sz w:val="24"/>
              </w:rPr>
              <w:t xml:space="preserve"> 0</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E010000"/>
        </w:tc>
      </w:tr>
    </w:tbl>
    <w:p w14:paraId="7928DC57">
      <w:pPr>
        <w:sectPr>
          <w:pgSz w:w="11906" w:h="16383"/>
          <w:pgMar w:top="851" w:right="1134" w:bottom="850" w:left="1134" w:header="720" w:footer="720" w:gutter="0"/>
          <w:cols w:space="720" w:num="1"/>
        </w:sectPr>
      </w:pPr>
    </w:p>
    <w:p w14:paraId="D0010000">
      <w:pPr>
        <w:spacing w:after="0"/>
        <w:ind w:left="120" w:firstLine="0"/>
      </w:pPr>
      <w:r>
        <w:rPr>
          <w:rFonts w:ascii="Times New Roman" w:hAnsi="Times New Roman"/>
          <w:b/>
          <w:color w:val="000000"/>
          <w:sz w:val="28"/>
        </w:rPr>
        <w:t xml:space="preserve">ПОУРОЧНОЕ ПЛАНИРОВАНИЕ </w:t>
      </w:r>
    </w:p>
    <w:p w14:paraId="D1010000">
      <w:pPr>
        <w:spacing w:after="0"/>
        <w:ind w:left="120" w:firstLine="0"/>
      </w:pPr>
    </w:p>
    <w:tbl>
      <w:tblPr>
        <w:tblStyle w:val="8"/>
        <w:tblW w:w="10256" w:type="dxa"/>
        <w:tblInd w:w="-6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0"/>
        <w:gridCol w:w="3824"/>
        <w:gridCol w:w="617"/>
        <w:gridCol w:w="618"/>
        <w:gridCol w:w="626"/>
        <w:gridCol w:w="884"/>
        <w:gridCol w:w="2847"/>
      </w:tblGrid>
      <w:tr w14:paraId="7275FD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vMerge w:val="restart"/>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2010000">
            <w:pPr>
              <w:spacing w:after="0"/>
              <w:ind w:left="135" w:firstLine="0"/>
            </w:pPr>
            <w:r>
              <w:rPr>
                <w:rFonts w:ascii="Times New Roman" w:hAnsi="Times New Roman"/>
                <w:b/>
                <w:color w:val="000000"/>
                <w:sz w:val="24"/>
              </w:rPr>
              <w:t xml:space="preserve">№ п/п </w:t>
            </w:r>
          </w:p>
          <w:p w14:paraId="D3010000">
            <w:pPr>
              <w:spacing w:after="0"/>
              <w:ind w:left="135" w:firstLine="0"/>
            </w:pPr>
          </w:p>
        </w:tc>
        <w:tc>
          <w:tcPr>
            <w:tcW w:w="3824" w:type="dxa"/>
            <w:vMerge w:val="restart"/>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4010000">
            <w:pPr>
              <w:spacing w:after="0"/>
              <w:ind w:left="135" w:firstLine="0"/>
            </w:pPr>
            <w:r>
              <w:rPr>
                <w:rFonts w:ascii="Times New Roman" w:hAnsi="Times New Roman"/>
                <w:b/>
                <w:color w:val="000000"/>
                <w:sz w:val="24"/>
              </w:rPr>
              <w:t xml:space="preserve">Тема урока </w:t>
            </w:r>
          </w:p>
          <w:p w14:paraId="D5010000">
            <w:pPr>
              <w:spacing w:after="0"/>
              <w:ind w:left="135" w:firstLine="0"/>
            </w:pPr>
          </w:p>
        </w:tc>
        <w:tc>
          <w:tcPr>
            <w:tcW w:w="1861" w:type="dxa"/>
            <w:gridSpan w:val="3"/>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6010000">
            <w:pPr>
              <w:spacing w:after="0"/>
            </w:pPr>
            <w:r>
              <w:rPr>
                <w:rFonts w:ascii="Times New Roman" w:hAnsi="Times New Roman"/>
                <w:b/>
                <w:color w:val="000000"/>
                <w:sz w:val="24"/>
              </w:rPr>
              <w:t>Количество часов</w:t>
            </w:r>
          </w:p>
        </w:tc>
        <w:tc>
          <w:tcPr>
            <w:tcW w:w="884" w:type="dxa"/>
            <w:vMerge w:val="restart"/>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7010000">
            <w:pPr>
              <w:spacing w:after="0"/>
              <w:ind w:left="135" w:firstLine="0"/>
            </w:pPr>
            <w:r>
              <w:rPr>
                <w:rFonts w:ascii="Times New Roman" w:hAnsi="Times New Roman"/>
                <w:b/>
                <w:color w:val="000000"/>
                <w:sz w:val="24"/>
              </w:rPr>
              <w:t xml:space="preserve">Дата изучения </w:t>
            </w:r>
          </w:p>
          <w:p w14:paraId="D8010000">
            <w:pPr>
              <w:spacing w:after="0"/>
              <w:ind w:left="135" w:firstLine="0"/>
            </w:pPr>
          </w:p>
        </w:tc>
        <w:tc>
          <w:tcPr>
            <w:tcW w:w="2847" w:type="dxa"/>
            <w:vMerge w:val="restart"/>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9010000">
            <w:pPr>
              <w:spacing w:after="0"/>
              <w:ind w:left="135" w:firstLine="0"/>
            </w:pPr>
            <w:r>
              <w:rPr>
                <w:rFonts w:ascii="Times New Roman" w:hAnsi="Times New Roman"/>
                <w:b/>
                <w:color w:val="000000"/>
                <w:sz w:val="24"/>
              </w:rPr>
              <w:t xml:space="preserve">Электронные цифровые образовательные ресурсы </w:t>
            </w:r>
          </w:p>
          <w:p w14:paraId="DA010000">
            <w:pPr>
              <w:spacing w:after="0"/>
              <w:ind w:left="135" w:firstLine="0"/>
            </w:pPr>
          </w:p>
        </w:tc>
      </w:tr>
      <w:tr w14:paraId="70D2C3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vMerge w:val="continue"/>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8EB05CA"/>
        </w:tc>
        <w:tc>
          <w:tcPr>
            <w:tcW w:w="3824" w:type="dxa"/>
            <w:vMerge w:val="continue"/>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D510DF3"/>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B010000">
            <w:pPr>
              <w:spacing w:after="0"/>
              <w:ind w:left="135" w:firstLine="0"/>
            </w:pPr>
            <w:r>
              <w:rPr>
                <w:rFonts w:ascii="Times New Roman" w:hAnsi="Times New Roman"/>
                <w:b/>
                <w:color w:val="000000"/>
                <w:sz w:val="24"/>
              </w:rPr>
              <w:t xml:space="preserve">Всего </w:t>
            </w:r>
          </w:p>
          <w:p w14:paraId="DC010000">
            <w:pPr>
              <w:spacing w:after="0"/>
              <w:ind w:left="135" w:firstLine="0"/>
            </w:pP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D010000">
            <w:pPr>
              <w:spacing w:after="0"/>
              <w:ind w:left="135" w:firstLine="0"/>
            </w:pPr>
            <w:r>
              <w:rPr>
                <w:rFonts w:ascii="Times New Roman" w:hAnsi="Times New Roman"/>
                <w:b/>
                <w:color w:val="000000"/>
                <w:sz w:val="24"/>
              </w:rPr>
              <w:t xml:space="preserve">Контрольные работы </w:t>
            </w:r>
          </w:p>
          <w:p w14:paraId="DE010000">
            <w:pPr>
              <w:spacing w:after="0"/>
              <w:ind w:left="135" w:firstLine="0"/>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F010000">
            <w:pPr>
              <w:spacing w:after="0"/>
              <w:ind w:left="135" w:firstLine="0"/>
            </w:pPr>
            <w:r>
              <w:rPr>
                <w:rFonts w:ascii="Times New Roman" w:hAnsi="Times New Roman"/>
                <w:b/>
                <w:color w:val="000000"/>
                <w:sz w:val="24"/>
              </w:rPr>
              <w:t xml:space="preserve">Практические работы </w:t>
            </w:r>
          </w:p>
          <w:p w14:paraId="E0010000">
            <w:pPr>
              <w:spacing w:after="0"/>
              <w:ind w:left="135" w:firstLine="0"/>
            </w:pPr>
          </w:p>
        </w:tc>
        <w:tc>
          <w:tcPr>
            <w:tcW w:w="884" w:type="dxa"/>
            <w:vMerge w:val="continue"/>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50B50C3"/>
        </w:tc>
        <w:tc>
          <w:tcPr>
            <w:tcW w:w="2847" w:type="dxa"/>
            <w:vMerge w:val="continue"/>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7A92F00"/>
        </w:tc>
      </w:tr>
      <w:tr w14:paraId="678DA2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1010000">
            <w:pPr>
              <w:spacing w:after="0"/>
            </w:pPr>
            <w:r>
              <w:rPr>
                <w:rFonts w:ascii="Times New Roman" w:hAnsi="Times New Roman"/>
                <w:color w:val="000000"/>
                <w:sz w:val="24"/>
              </w:rPr>
              <w:t>1</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2010000">
            <w:pPr>
              <w:spacing w:after="0"/>
              <w:ind w:left="135" w:firstLine="0"/>
            </w:pPr>
            <w:r>
              <w:rPr>
                <w:rFonts w:ascii="Times New Roman" w:hAnsi="Times New Roman"/>
                <w:color w:val="000000"/>
                <w:sz w:val="24"/>
              </w:rPr>
              <w:t>Моя семья (рассказ о своей семье)</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301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401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501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6010000">
            <w:pPr>
              <w:spacing w:after="0"/>
              <w:ind w:left="135" w:firstLine="0"/>
              <w:rPr>
                <w:rFonts w:hint="default"/>
                <w:lang w:val="ru-RU"/>
              </w:rPr>
            </w:pPr>
            <w:r>
              <w:rPr>
                <w:rFonts w:hint="default"/>
                <w:lang w:val="ru-RU"/>
              </w:rPr>
              <w:t>03.09</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7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"https://m.edsoo.ru/7f445692"</w:instrText>
            </w:r>
            <w:r>
              <w:rPr>
                <w:rFonts w:ascii="Times New Roman" w:hAnsi="Times New Roman"/>
                <w:color w:val="0000FF"/>
                <w:u w:val="single"/>
              </w:rPr>
              <w:fldChar w:fldCharType="separate"/>
            </w:r>
            <w:r>
              <w:rPr>
                <w:rFonts w:ascii="Times New Roman" w:hAnsi="Times New Roman"/>
                <w:color w:val="0000FF"/>
                <w:u w:val="single"/>
              </w:rPr>
              <w:t>https://m.edsoo.ru/7f445692</w:t>
            </w:r>
            <w:r>
              <w:rPr>
                <w:rFonts w:ascii="Times New Roman" w:hAnsi="Times New Roman"/>
                <w:color w:val="0000FF"/>
                <w:u w:val="single"/>
              </w:rPr>
              <w:fldChar w:fldCharType="end"/>
            </w:r>
          </w:p>
        </w:tc>
      </w:tr>
      <w:tr w14:paraId="17ED98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8010000">
            <w:pPr>
              <w:spacing w:after="0"/>
            </w:pPr>
            <w:r>
              <w:rPr>
                <w:rFonts w:ascii="Times New Roman" w:hAnsi="Times New Roman"/>
                <w:color w:val="000000"/>
                <w:sz w:val="24"/>
              </w:rPr>
              <w:t>2</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9010000">
            <w:pPr>
              <w:spacing w:after="0"/>
              <w:ind w:left="135" w:firstLine="0"/>
            </w:pPr>
            <w:r>
              <w:rPr>
                <w:rFonts w:ascii="Times New Roman" w:hAnsi="Times New Roman"/>
                <w:color w:val="000000"/>
                <w:sz w:val="24"/>
              </w:rPr>
              <w:t>Моя семья/мои родственники (внешность)</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A01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B01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C01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D010000">
            <w:pPr>
              <w:spacing w:after="0"/>
              <w:ind w:left="135" w:firstLine="0"/>
              <w:rPr>
                <w:rFonts w:hint="default"/>
                <w:lang w:val="ru-RU"/>
              </w:rPr>
            </w:pPr>
            <w:r>
              <w:rPr>
                <w:rFonts w:hint="default"/>
                <w:lang w:val="ru-RU"/>
              </w:rPr>
              <w:t>06.09</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E01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"https://m.edsoo.ru/7f44594e"</w:instrText>
            </w:r>
            <w:r>
              <w:rPr>
                <w:rFonts w:ascii="Times New Roman" w:hAnsi="Times New Roman"/>
                <w:color w:val="0000FF"/>
                <w:u w:val="single"/>
              </w:rPr>
              <w:fldChar w:fldCharType="separate"/>
            </w:r>
            <w:r>
              <w:rPr>
                <w:rFonts w:ascii="Times New Roman" w:hAnsi="Times New Roman"/>
                <w:color w:val="0000FF"/>
                <w:u w:val="single"/>
              </w:rPr>
              <w:t>https://m.edsoo.ru/7f44594e</w:t>
            </w:r>
            <w:r>
              <w:rPr>
                <w:rFonts w:ascii="Times New Roman" w:hAnsi="Times New Roman"/>
                <w:color w:val="0000FF"/>
                <w:u w:val="single"/>
              </w:rPr>
              <w:fldChar w:fldCharType="end"/>
            </w:r>
          </w:p>
        </w:tc>
      </w:tr>
      <w:tr w14:paraId="106187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F010000">
            <w:pPr>
              <w:spacing w:after="0"/>
            </w:pPr>
            <w:r>
              <w:rPr>
                <w:rFonts w:ascii="Times New Roman" w:hAnsi="Times New Roman"/>
                <w:color w:val="000000"/>
                <w:sz w:val="24"/>
              </w:rPr>
              <w:t>3</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0010000">
            <w:pPr>
              <w:spacing w:after="0"/>
              <w:ind w:left="135" w:firstLine="0"/>
            </w:pPr>
            <w:r>
              <w:rPr>
                <w:rFonts w:ascii="Times New Roman" w:hAnsi="Times New Roman"/>
                <w:color w:val="000000"/>
                <w:sz w:val="24"/>
              </w:rPr>
              <w:t>Моя семья/мои родственники (увлечения)</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101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201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301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4010000">
            <w:pPr>
              <w:spacing w:after="0"/>
              <w:ind w:left="135" w:firstLine="0"/>
              <w:rPr>
                <w:rFonts w:hint="default"/>
                <w:lang w:val="ru-RU"/>
              </w:rPr>
            </w:pPr>
            <w:r>
              <w:rPr>
                <w:rFonts w:hint="default"/>
                <w:lang w:val="ru-RU"/>
              </w:rPr>
              <w:t>10.09</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5010000">
            <w:pPr>
              <w:spacing w:after="0"/>
              <w:ind w:left="135" w:firstLine="0"/>
            </w:pPr>
          </w:p>
        </w:tc>
      </w:tr>
      <w:tr w14:paraId="6F765B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6010000">
            <w:pPr>
              <w:spacing w:after="0"/>
            </w:pPr>
            <w:r>
              <w:rPr>
                <w:rFonts w:ascii="Times New Roman" w:hAnsi="Times New Roman"/>
                <w:color w:val="000000"/>
                <w:sz w:val="24"/>
              </w:rPr>
              <w:t>4</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7010000">
            <w:pPr>
              <w:spacing w:after="0"/>
              <w:ind w:left="135" w:firstLine="0"/>
              <w:rPr>
                <w:rFonts w:hint="default" w:ascii="Times New Roman" w:hAnsi="Times New Roman"/>
                <w:color w:val="000000"/>
                <w:sz w:val="24"/>
                <w:lang w:val="ru-RU"/>
              </w:rPr>
            </w:pPr>
            <w:r>
              <w:rPr>
                <w:rFonts w:ascii="Times New Roman" w:hAnsi="Times New Roman"/>
                <w:color w:val="000000"/>
                <w:sz w:val="24"/>
              </w:rPr>
              <w:t>Моя семья (родословная семьи)</w:t>
            </w:r>
            <w:r>
              <w:rPr>
                <w:rFonts w:hint="default" w:ascii="Times New Roman" w:hAnsi="Times New Roman"/>
                <w:color w:val="000000"/>
                <w:sz w:val="24"/>
                <w:lang w:val="ru-RU"/>
              </w:rPr>
              <w:t>.</w:t>
            </w:r>
          </w:p>
          <w:p w14:paraId="756832C8">
            <w:pPr>
              <w:spacing w:after="0"/>
              <w:ind w:left="135" w:firstLine="0"/>
              <w:rPr>
                <w:rFonts w:hint="default" w:ascii="Times New Roman" w:hAnsi="Times New Roman"/>
                <w:color w:val="000000"/>
                <w:sz w:val="24"/>
                <w:lang w:val="ru-RU"/>
              </w:rPr>
            </w:pPr>
            <w:r>
              <w:rPr>
                <w:rFonts w:hint="default" w:ascii="Times New Roman" w:hAnsi="Times New Roman"/>
                <w:color w:val="000000"/>
                <w:sz w:val="24"/>
                <w:lang w:val="ru-RU"/>
              </w:rPr>
              <w:t>Входной контроль</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801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9010000">
            <w:pPr>
              <w:spacing w:after="0"/>
              <w:ind w:left="135" w:firstLine="0"/>
              <w:jc w:val="center"/>
              <w:rPr>
                <w:rFonts w:hint="default"/>
                <w:lang w:val="ru-RU"/>
              </w:rPr>
            </w:pPr>
            <w:r>
              <w:rPr>
                <w:rFonts w:hint="default"/>
                <w:lang w:val="ru-RU"/>
              </w:rPr>
              <w:t>1</w:t>
            </w: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A01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B010000">
            <w:pPr>
              <w:spacing w:after="0"/>
              <w:ind w:left="135" w:firstLine="0"/>
              <w:rPr>
                <w:rFonts w:hint="default"/>
                <w:lang w:val="ru-RU"/>
              </w:rPr>
            </w:pPr>
            <w:r>
              <w:rPr>
                <w:rFonts w:hint="default"/>
                <w:lang w:val="ru-RU"/>
              </w:rPr>
              <w:t>13.09</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C010000">
            <w:pPr>
              <w:spacing w:after="0"/>
              <w:ind w:left="135" w:firstLine="0"/>
            </w:pPr>
          </w:p>
        </w:tc>
      </w:tr>
      <w:tr w14:paraId="2E27539C">
        <w:tblPrEx>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D010000">
            <w:pPr>
              <w:spacing w:after="0"/>
            </w:pPr>
            <w:r>
              <w:rPr>
                <w:rFonts w:ascii="Times New Roman" w:hAnsi="Times New Roman"/>
                <w:color w:val="000000"/>
                <w:sz w:val="24"/>
              </w:rPr>
              <w:t>5</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E010000">
            <w:pPr>
              <w:spacing w:after="0"/>
              <w:ind w:left="135" w:firstLine="0"/>
            </w:pPr>
            <w:r>
              <w:rPr>
                <w:rFonts w:ascii="Times New Roman" w:hAnsi="Times New Roman"/>
                <w:color w:val="000000"/>
                <w:sz w:val="24"/>
              </w:rPr>
              <w:t>Моя семья (моё детство)</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F01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0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1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2020000">
            <w:pPr>
              <w:spacing w:after="0"/>
              <w:ind w:left="135" w:firstLine="0"/>
              <w:rPr>
                <w:rFonts w:hint="default"/>
                <w:lang w:val="ru-RU"/>
              </w:rPr>
            </w:pPr>
            <w:r>
              <w:rPr>
                <w:rFonts w:hint="default"/>
                <w:lang w:val="ru-RU"/>
              </w:rPr>
              <w:t>17.09</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3020000">
            <w:pPr>
              <w:spacing w:after="0"/>
              <w:ind w:left="135" w:firstLine="0"/>
            </w:pPr>
          </w:p>
        </w:tc>
      </w:tr>
      <w:tr w14:paraId="27EDC1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4020000">
            <w:pPr>
              <w:spacing w:after="0"/>
            </w:pPr>
            <w:r>
              <w:rPr>
                <w:rFonts w:ascii="Times New Roman" w:hAnsi="Times New Roman"/>
                <w:color w:val="000000"/>
                <w:sz w:val="24"/>
              </w:rPr>
              <w:t>6</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5020000">
            <w:pPr>
              <w:spacing w:after="0"/>
              <w:ind w:left="135" w:firstLine="0"/>
            </w:pPr>
            <w:r>
              <w:rPr>
                <w:rFonts w:ascii="Times New Roman" w:hAnsi="Times New Roman"/>
                <w:color w:val="000000"/>
                <w:sz w:val="24"/>
              </w:rPr>
              <w:t>Мой день рождения (идеи для подарков)</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6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7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8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9020000">
            <w:pPr>
              <w:spacing w:after="0"/>
              <w:ind w:left="135" w:firstLine="0"/>
              <w:rPr>
                <w:rFonts w:hint="default"/>
                <w:lang w:val="ru-RU"/>
              </w:rPr>
            </w:pPr>
            <w:r>
              <w:rPr>
                <w:rFonts w:hint="default"/>
                <w:lang w:val="ru-RU"/>
              </w:rPr>
              <w:t>20.09</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A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"https://m.edsoo.ru/7f4465b0"</w:instrText>
            </w:r>
            <w:r>
              <w:rPr>
                <w:rFonts w:ascii="Times New Roman" w:hAnsi="Times New Roman"/>
                <w:color w:val="0000FF"/>
                <w:u w:val="single"/>
              </w:rPr>
              <w:fldChar w:fldCharType="separate"/>
            </w:r>
            <w:r>
              <w:rPr>
                <w:rFonts w:ascii="Times New Roman" w:hAnsi="Times New Roman"/>
                <w:color w:val="0000FF"/>
                <w:u w:val="single"/>
              </w:rPr>
              <w:t>https://m.edsoo.ru/7f4465b0</w:t>
            </w:r>
            <w:r>
              <w:rPr>
                <w:rFonts w:ascii="Times New Roman" w:hAnsi="Times New Roman"/>
                <w:color w:val="0000FF"/>
                <w:u w:val="single"/>
              </w:rPr>
              <w:fldChar w:fldCharType="end"/>
            </w:r>
          </w:p>
        </w:tc>
      </w:tr>
      <w:tr w14:paraId="386F41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B020000">
            <w:pPr>
              <w:spacing w:after="0"/>
            </w:pPr>
            <w:r>
              <w:rPr>
                <w:rFonts w:ascii="Times New Roman" w:hAnsi="Times New Roman"/>
                <w:color w:val="000000"/>
                <w:sz w:val="24"/>
              </w:rPr>
              <w:t>7</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C020000">
            <w:pPr>
              <w:spacing w:after="0"/>
              <w:ind w:left="135" w:firstLine="0"/>
            </w:pPr>
            <w:r>
              <w:rPr>
                <w:rFonts w:ascii="Times New Roman" w:hAnsi="Times New Roman"/>
                <w:color w:val="000000"/>
                <w:sz w:val="24"/>
              </w:rPr>
              <w:t>День рождения моего друга (поздравительная открытка)</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D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E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F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0020000">
            <w:pPr>
              <w:spacing w:after="0"/>
              <w:ind w:left="135" w:firstLine="0"/>
              <w:rPr>
                <w:rFonts w:hint="default"/>
                <w:lang w:val="ru-RU"/>
              </w:rPr>
            </w:pPr>
            <w:r>
              <w:rPr>
                <w:rFonts w:hint="default"/>
                <w:lang w:val="ru-RU"/>
              </w:rPr>
              <w:t>24.09</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1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"https://m.edsoo.ru/7f446b1e"</w:instrText>
            </w:r>
            <w:r>
              <w:rPr>
                <w:rFonts w:ascii="Times New Roman" w:hAnsi="Times New Roman"/>
                <w:color w:val="0000FF"/>
                <w:u w:val="single"/>
              </w:rPr>
              <w:fldChar w:fldCharType="separate"/>
            </w:r>
            <w:r>
              <w:rPr>
                <w:rFonts w:ascii="Times New Roman" w:hAnsi="Times New Roman"/>
                <w:color w:val="0000FF"/>
                <w:u w:val="single"/>
              </w:rPr>
              <w:t>https://m.edsoo.ru/7f446b1e</w:t>
            </w:r>
            <w:r>
              <w:rPr>
                <w:rFonts w:ascii="Times New Roman" w:hAnsi="Times New Roman"/>
                <w:color w:val="0000FF"/>
                <w:u w:val="single"/>
              </w:rPr>
              <w:fldChar w:fldCharType="end"/>
            </w:r>
          </w:p>
        </w:tc>
      </w:tr>
      <w:tr w14:paraId="5A7355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2020000">
            <w:pPr>
              <w:spacing w:after="0"/>
            </w:pPr>
            <w:r>
              <w:rPr>
                <w:rFonts w:ascii="Times New Roman" w:hAnsi="Times New Roman"/>
                <w:color w:val="000000"/>
                <w:sz w:val="24"/>
              </w:rPr>
              <w:t>8</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3020000">
            <w:pPr>
              <w:spacing w:after="0"/>
              <w:ind w:left="135" w:firstLine="0"/>
            </w:pPr>
            <w:r>
              <w:rPr>
                <w:rFonts w:ascii="Times New Roman" w:hAnsi="Times New Roman"/>
                <w:color w:val="000000"/>
                <w:sz w:val="24"/>
              </w:rPr>
              <w:t>Моя любимая еда</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4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5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6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7020000">
            <w:pPr>
              <w:spacing w:after="0"/>
              <w:ind w:left="135" w:firstLine="0"/>
              <w:rPr>
                <w:rFonts w:hint="default"/>
                <w:lang w:val="ru-RU"/>
              </w:rPr>
            </w:pPr>
            <w:r>
              <w:rPr>
                <w:rFonts w:hint="default"/>
                <w:lang w:val="ru-RU"/>
              </w:rPr>
              <w:t>27.09</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8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"https://m.edsoo.ru/7f445dcc"</w:instrText>
            </w:r>
            <w:r>
              <w:rPr>
                <w:rFonts w:ascii="Times New Roman" w:hAnsi="Times New Roman"/>
                <w:color w:val="0000FF"/>
                <w:u w:val="single"/>
              </w:rPr>
              <w:fldChar w:fldCharType="separate"/>
            </w:r>
            <w:r>
              <w:rPr>
                <w:rFonts w:ascii="Times New Roman" w:hAnsi="Times New Roman"/>
                <w:color w:val="0000FF"/>
                <w:u w:val="single"/>
              </w:rPr>
              <w:t>https://m.edsoo.ru/7f445dcc</w:t>
            </w:r>
            <w:r>
              <w:rPr>
                <w:rFonts w:ascii="Times New Roman" w:hAnsi="Times New Roman"/>
                <w:color w:val="0000FF"/>
                <w:u w:val="single"/>
              </w:rPr>
              <w:fldChar w:fldCharType="end"/>
            </w:r>
          </w:p>
        </w:tc>
      </w:tr>
      <w:tr w14:paraId="582556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9020000">
            <w:pPr>
              <w:spacing w:after="0"/>
            </w:pPr>
            <w:r>
              <w:rPr>
                <w:rFonts w:ascii="Times New Roman" w:hAnsi="Times New Roman"/>
                <w:color w:val="000000"/>
                <w:sz w:val="24"/>
              </w:rPr>
              <w:t>9</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A020000">
            <w:pPr>
              <w:spacing w:after="0"/>
              <w:ind w:left="135" w:firstLine="0"/>
            </w:pPr>
            <w:r>
              <w:rPr>
                <w:rFonts w:ascii="Times New Roman" w:hAnsi="Times New Roman"/>
                <w:color w:val="000000"/>
                <w:sz w:val="24"/>
              </w:rPr>
              <w:t>Любимая еда моих друзей и одноклассников</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B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C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D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E020000">
            <w:pPr>
              <w:spacing w:after="0"/>
              <w:ind w:left="135" w:firstLine="0"/>
              <w:rPr>
                <w:rFonts w:hint="default"/>
                <w:lang w:val="ru-RU"/>
              </w:rPr>
            </w:pPr>
            <w:r>
              <w:rPr>
                <w:rFonts w:hint="default"/>
                <w:lang w:val="ru-RU"/>
              </w:rPr>
              <w:t>01.10</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F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"https://m.edsoo.ru/7f446416"</w:instrText>
            </w:r>
            <w:r>
              <w:rPr>
                <w:rFonts w:ascii="Times New Roman" w:hAnsi="Times New Roman"/>
                <w:color w:val="0000FF"/>
                <w:u w:val="single"/>
              </w:rPr>
              <w:fldChar w:fldCharType="separate"/>
            </w:r>
            <w:r>
              <w:rPr>
                <w:rFonts w:ascii="Times New Roman" w:hAnsi="Times New Roman"/>
                <w:color w:val="0000FF"/>
                <w:u w:val="single"/>
              </w:rPr>
              <w:t>https://m.edsoo.ru/7f446416</w:t>
            </w:r>
            <w:r>
              <w:rPr>
                <w:rFonts w:ascii="Times New Roman" w:hAnsi="Times New Roman"/>
                <w:color w:val="0000FF"/>
                <w:u w:val="single"/>
              </w:rPr>
              <w:fldChar w:fldCharType="end"/>
            </w:r>
          </w:p>
        </w:tc>
      </w:tr>
      <w:tr w14:paraId="465391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0020000">
            <w:pPr>
              <w:spacing w:after="0"/>
            </w:pPr>
            <w:r>
              <w:rPr>
                <w:rFonts w:ascii="Times New Roman" w:hAnsi="Times New Roman"/>
                <w:color w:val="000000"/>
                <w:sz w:val="24"/>
              </w:rPr>
              <w:t>10</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1020000">
            <w:pPr>
              <w:spacing w:after="0"/>
              <w:ind w:left="135" w:firstLine="0"/>
            </w:pPr>
            <w:r>
              <w:rPr>
                <w:rFonts w:ascii="Times New Roman" w:hAnsi="Times New Roman"/>
                <w:color w:val="000000"/>
                <w:sz w:val="24"/>
              </w:rPr>
              <w:t>Мой школьный обед</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2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3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4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5020000">
            <w:pPr>
              <w:spacing w:after="0"/>
              <w:ind w:left="135" w:firstLine="0"/>
              <w:rPr>
                <w:rFonts w:hint="default"/>
                <w:lang w:val="ru-RU"/>
              </w:rPr>
            </w:pPr>
            <w:r>
              <w:rPr>
                <w:rFonts w:hint="default"/>
                <w:lang w:val="ru-RU"/>
              </w:rPr>
              <w:t>04.10</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6020000">
            <w:pPr>
              <w:spacing w:after="0"/>
              <w:ind w:left="135" w:firstLine="0"/>
            </w:pPr>
          </w:p>
        </w:tc>
      </w:tr>
      <w:tr w14:paraId="0EA3E9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7020000">
            <w:pPr>
              <w:spacing w:after="0"/>
            </w:pPr>
            <w:r>
              <w:rPr>
                <w:rFonts w:ascii="Times New Roman" w:hAnsi="Times New Roman"/>
                <w:color w:val="000000"/>
                <w:sz w:val="24"/>
              </w:rPr>
              <w:t>11</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8020000">
            <w:pPr>
              <w:spacing w:after="0"/>
              <w:ind w:left="135" w:firstLine="0"/>
            </w:pPr>
            <w:r>
              <w:rPr>
                <w:rFonts w:ascii="Times New Roman" w:hAnsi="Times New Roman"/>
                <w:color w:val="000000"/>
                <w:sz w:val="24"/>
              </w:rPr>
              <w:t>Любимая еда в моей семье</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9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A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B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C020000">
            <w:pPr>
              <w:spacing w:after="0"/>
              <w:ind w:left="135" w:firstLine="0"/>
              <w:rPr>
                <w:rFonts w:hint="default"/>
                <w:lang w:val="ru-RU"/>
              </w:rPr>
            </w:pPr>
            <w:r>
              <w:rPr>
                <w:rFonts w:hint="default"/>
                <w:lang w:val="ru-RU"/>
              </w:rPr>
              <w:t>08.10</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D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"https://m.edsoo.ru/7f446272"</w:instrText>
            </w:r>
            <w:r>
              <w:rPr>
                <w:rFonts w:ascii="Times New Roman" w:hAnsi="Times New Roman"/>
                <w:color w:val="0000FF"/>
                <w:u w:val="single"/>
              </w:rPr>
              <w:fldChar w:fldCharType="separate"/>
            </w:r>
            <w:r>
              <w:rPr>
                <w:rFonts w:ascii="Times New Roman" w:hAnsi="Times New Roman"/>
                <w:color w:val="0000FF"/>
                <w:u w:val="single"/>
              </w:rPr>
              <w:t>https://m.edsoo.ru/7f446272</w:t>
            </w:r>
            <w:r>
              <w:rPr>
                <w:rFonts w:ascii="Times New Roman" w:hAnsi="Times New Roman"/>
                <w:color w:val="0000FF"/>
                <w:u w:val="single"/>
              </w:rPr>
              <w:fldChar w:fldCharType="end"/>
            </w:r>
          </w:p>
        </w:tc>
      </w:tr>
      <w:tr w14:paraId="7AF966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E020000">
            <w:pPr>
              <w:spacing w:after="0"/>
            </w:pPr>
            <w:r>
              <w:rPr>
                <w:rFonts w:ascii="Times New Roman" w:hAnsi="Times New Roman"/>
                <w:color w:val="000000"/>
                <w:sz w:val="24"/>
              </w:rPr>
              <w:t>12</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F020000">
            <w:pPr>
              <w:spacing w:after="0"/>
              <w:ind w:left="135" w:firstLine="0"/>
            </w:pPr>
            <w:r>
              <w:rPr>
                <w:rFonts w:ascii="Times New Roman" w:hAnsi="Times New Roman"/>
                <w:color w:val="000000"/>
                <w:sz w:val="24"/>
              </w:rPr>
              <w:t>Мой распорядок дня (будний день)</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0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1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2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3020000">
            <w:pPr>
              <w:spacing w:after="0"/>
              <w:ind w:left="135" w:firstLine="0"/>
              <w:rPr>
                <w:rFonts w:hint="default"/>
                <w:lang w:val="ru-RU"/>
              </w:rPr>
            </w:pPr>
            <w:r>
              <w:rPr>
                <w:rFonts w:hint="default"/>
                <w:lang w:val="ru-RU"/>
              </w:rPr>
              <w:t>11.10</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4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"https://m.edsoo.ru/7f44741a"</w:instrText>
            </w:r>
            <w:r>
              <w:rPr>
                <w:rFonts w:ascii="Times New Roman" w:hAnsi="Times New Roman"/>
                <w:color w:val="0000FF"/>
                <w:u w:val="single"/>
              </w:rPr>
              <w:fldChar w:fldCharType="separate"/>
            </w:r>
            <w:r>
              <w:rPr>
                <w:rFonts w:ascii="Times New Roman" w:hAnsi="Times New Roman"/>
                <w:color w:val="0000FF"/>
                <w:u w:val="single"/>
              </w:rPr>
              <w:t>https://m.edsoo.ru/7f44741a</w:t>
            </w:r>
            <w:r>
              <w:rPr>
                <w:rFonts w:ascii="Times New Roman" w:hAnsi="Times New Roman"/>
                <w:color w:val="0000FF"/>
                <w:u w:val="single"/>
              </w:rPr>
              <w:fldChar w:fldCharType="end"/>
            </w:r>
          </w:p>
        </w:tc>
      </w:tr>
      <w:tr w14:paraId="457443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5020000">
            <w:pPr>
              <w:spacing w:after="0"/>
            </w:pPr>
            <w:r>
              <w:rPr>
                <w:rFonts w:ascii="Times New Roman" w:hAnsi="Times New Roman"/>
                <w:color w:val="000000"/>
                <w:sz w:val="24"/>
              </w:rPr>
              <w:t>13</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6020000">
            <w:pPr>
              <w:spacing w:after="0"/>
              <w:ind w:left="135" w:firstLine="0"/>
            </w:pPr>
            <w:r>
              <w:rPr>
                <w:rFonts w:ascii="Times New Roman" w:hAnsi="Times New Roman"/>
                <w:color w:val="000000"/>
                <w:sz w:val="24"/>
              </w:rPr>
              <w:t>Мой распорядок дня (выходной день)</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7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8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9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A020000">
            <w:pPr>
              <w:spacing w:after="0"/>
              <w:ind w:left="135" w:firstLine="0"/>
              <w:rPr>
                <w:rFonts w:hint="default"/>
                <w:lang w:val="ru-RU"/>
              </w:rPr>
            </w:pPr>
            <w:r>
              <w:rPr>
                <w:rFonts w:hint="default"/>
                <w:lang w:val="ru-RU"/>
              </w:rPr>
              <w:t>15.10</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B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"https://m.edsoo.ru/7f446fd8"</w:instrText>
            </w:r>
            <w:r>
              <w:rPr>
                <w:rFonts w:ascii="Times New Roman" w:hAnsi="Times New Roman"/>
                <w:color w:val="0000FF"/>
                <w:u w:val="single"/>
              </w:rPr>
              <w:fldChar w:fldCharType="separate"/>
            </w:r>
            <w:r>
              <w:rPr>
                <w:rFonts w:ascii="Times New Roman" w:hAnsi="Times New Roman"/>
                <w:color w:val="0000FF"/>
                <w:u w:val="single"/>
              </w:rPr>
              <w:t>https://m.edsoo.ru/7f446fd8</w:t>
            </w:r>
            <w:r>
              <w:rPr>
                <w:rFonts w:ascii="Times New Roman" w:hAnsi="Times New Roman"/>
                <w:color w:val="0000FF"/>
                <w:u w:val="single"/>
              </w:rPr>
              <w:fldChar w:fldCharType="end"/>
            </w:r>
          </w:p>
        </w:tc>
      </w:tr>
      <w:tr w14:paraId="26657B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C020000">
            <w:pPr>
              <w:spacing w:after="0"/>
            </w:pPr>
            <w:r>
              <w:rPr>
                <w:rFonts w:ascii="Times New Roman" w:hAnsi="Times New Roman"/>
                <w:color w:val="000000"/>
                <w:sz w:val="24"/>
              </w:rPr>
              <w:t>14</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D020000">
            <w:pPr>
              <w:spacing w:after="0"/>
              <w:ind w:left="135" w:firstLine="0"/>
            </w:pPr>
            <w:r>
              <w:rPr>
                <w:rFonts w:ascii="Times New Roman" w:hAnsi="Times New Roman"/>
                <w:color w:val="000000"/>
                <w:sz w:val="24"/>
              </w:rPr>
              <w:t>Обобщение по теме «Мир моего "я"»</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E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F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0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1020000">
            <w:pPr>
              <w:spacing w:after="0"/>
              <w:ind w:left="135" w:firstLine="0"/>
              <w:rPr>
                <w:rFonts w:hint="default"/>
                <w:lang w:val="ru-RU"/>
              </w:rPr>
            </w:pPr>
            <w:r>
              <w:rPr>
                <w:rFonts w:hint="default"/>
                <w:lang w:val="ru-RU"/>
              </w:rPr>
              <w:t>18.10</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2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"https://m.edsoo.ru/7f447942"</w:instrText>
            </w:r>
            <w:r>
              <w:rPr>
                <w:rFonts w:ascii="Times New Roman" w:hAnsi="Times New Roman"/>
                <w:color w:val="0000FF"/>
                <w:u w:val="single"/>
              </w:rPr>
              <w:fldChar w:fldCharType="separate"/>
            </w:r>
            <w:r>
              <w:rPr>
                <w:rFonts w:ascii="Times New Roman" w:hAnsi="Times New Roman"/>
                <w:color w:val="0000FF"/>
                <w:u w:val="single"/>
              </w:rPr>
              <w:t>https://m.edsoo.ru/7f447942</w:t>
            </w:r>
            <w:r>
              <w:rPr>
                <w:rFonts w:ascii="Times New Roman" w:hAnsi="Times New Roman"/>
                <w:color w:val="0000FF"/>
                <w:u w:val="single"/>
              </w:rPr>
              <w:fldChar w:fldCharType="end"/>
            </w:r>
          </w:p>
        </w:tc>
      </w:tr>
      <w:tr w14:paraId="219B58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3020000">
            <w:pPr>
              <w:spacing w:after="0"/>
            </w:pPr>
            <w:r>
              <w:rPr>
                <w:rFonts w:ascii="Times New Roman" w:hAnsi="Times New Roman"/>
                <w:color w:val="000000"/>
                <w:sz w:val="24"/>
              </w:rPr>
              <w:t>15</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4020000">
            <w:pPr>
              <w:spacing w:after="0"/>
              <w:ind w:left="135" w:firstLine="0"/>
            </w:pPr>
            <w:r>
              <w:rPr>
                <w:rFonts w:ascii="Times New Roman" w:hAnsi="Times New Roman"/>
                <w:color w:val="000000"/>
                <w:sz w:val="24"/>
              </w:rPr>
              <w:t>Контроль по теме «Мир моего "я"»</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5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6020000">
            <w:pPr>
              <w:spacing w:after="0"/>
              <w:ind w:left="135" w:firstLine="0"/>
              <w:jc w:val="center"/>
            </w:pPr>
            <w:r>
              <w:rPr>
                <w:rFonts w:ascii="Times New Roman" w:hAnsi="Times New Roman"/>
                <w:color w:val="000000"/>
                <w:sz w:val="24"/>
              </w:rPr>
              <w:t xml:space="preserve"> 1 </w:t>
            </w: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7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8020000">
            <w:pPr>
              <w:spacing w:after="0"/>
              <w:ind w:left="135" w:firstLine="0"/>
              <w:rPr>
                <w:rFonts w:hint="default"/>
                <w:lang w:val="ru-RU"/>
              </w:rPr>
            </w:pPr>
            <w:r>
              <w:rPr>
                <w:rFonts w:hint="default"/>
                <w:lang w:val="ru-RU"/>
              </w:rPr>
              <w:t>22.10</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9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"https://m.edsoo.ru/7f447942"</w:instrText>
            </w:r>
            <w:r>
              <w:rPr>
                <w:rFonts w:ascii="Times New Roman" w:hAnsi="Times New Roman"/>
                <w:color w:val="0000FF"/>
                <w:u w:val="single"/>
              </w:rPr>
              <w:fldChar w:fldCharType="separate"/>
            </w:r>
            <w:r>
              <w:rPr>
                <w:rFonts w:ascii="Times New Roman" w:hAnsi="Times New Roman"/>
                <w:color w:val="0000FF"/>
                <w:u w:val="single"/>
              </w:rPr>
              <w:t>https://m.edsoo.ru/7f447942</w:t>
            </w:r>
            <w:r>
              <w:rPr>
                <w:rFonts w:ascii="Times New Roman" w:hAnsi="Times New Roman"/>
                <w:color w:val="0000FF"/>
                <w:u w:val="single"/>
              </w:rPr>
              <w:fldChar w:fldCharType="end"/>
            </w:r>
          </w:p>
        </w:tc>
      </w:tr>
      <w:tr w14:paraId="2AB4FA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A020000">
            <w:pPr>
              <w:spacing w:after="0"/>
            </w:pPr>
            <w:r>
              <w:rPr>
                <w:rFonts w:ascii="Times New Roman" w:hAnsi="Times New Roman"/>
                <w:color w:val="000000"/>
                <w:sz w:val="24"/>
              </w:rPr>
              <w:t>16</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B020000">
            <w:pPr>
              <w:spacing w:after="0"/>
              <w:ind w:left="135" w:firstLine="0"/>
            </w:pPr>
            <w:r>
              <w:rPr>
                <w:rFonts w:ascii="Times New Roman" w:hAnsi="Times New Roman"/>
                <w:color w:val="000000"/>
                <w:sz w:val="24"/>
              </w:rPr>
              <w:t>Мои любимые игрушки</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C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D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E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F020000">
            <w:pPr>
              <w:spacing w:after="0"/>
              <w:ind w:left="135" w:firstLine="0"/>
              <w:rPr>
                <w:rFonts w:hint="default"/>
                <w:lang w:val="ru-RU"/>
              </w:rPr>
            </w:pPr>
            <w:r>
              <w:rPr>
                <w:rFonts w:hint="default"/>
                <w:lang w:val="ru-RU"/>
              </w:rPr>
              <w:t>25.10</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0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"https://m.edsoo.ru/7f447ae6"</w:instrText>
            </w:r>
            <w:r>
              <w:rPr>
                <w:rFonts w:ascii="Times New Roman" w:hAnsi="Times New Roman"/>
                <w:color w:val="0000FF"/>
                <w:u w:val="single"/>
              </w:rPr>
              <w:fldChar w:fldCharType="separate"/>
            </w:r>
            <w:r>
              <w:rPr>
                <w:rFonts w:ascii="Times New Roman" w:hAnsi="Times New Roman"/>
                <w:color w:val="0000FF"/>
                <w:u w:val="single"/>
              </w:rPr>
              <w:t>https://m.edsoo.ru/7f447ae6</w:t>
            </w:r>
            <w:r>
              <w:rPr>
                <w:rFonts w:ascii="Times New Roman" w:hAnsi="Times New Roman"/>
                <w:color w:val="0000FF"/>
                <w:u w:val="single"/>
              </w:rPr>
              <w:fldChar w:fldCharType="end"/>
            </w:r>
          </w:p>
        </w:tc>
      </w:tr>
      <w:tr w14:paraId="5586B0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1020000">
            <w:pPr>
              <w:spacing w:after="0"/>
            </w:pPr>
            <w:r>
              <w:rPr>
                <w:rFonts w:ascii="Times New Roman" w:hAnsi="Times New Roman"/>
                <w:color w:val="000000"/>
                <w:sz w:val="24"/>
              </w:rPr>
              <w:t>17</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2020000">
            <w:pPr>
              <w:spacing w:after="0"/>
              <w:ind w:left="135" w:firstLine="0"/>
            </w:pPr>
            <w:r>
              <w:rPr>
                <w:rFonts w:ascii="Times New Roman" w:hAnsi="Times New Roman"/>
                <w:color w:val="000000"/>
                <w:sz w:val="24"/>
              </w:rPr>
              <w:t>Мои любимые игры и соревнования</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3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4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5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6020000">
            <w:pPr>
              <w:spacing w:after="0"/>
              <w:ind w:left="135" w:firstLine="0"/>
              <w:rPr>
                <w:rFonts w:hint="default"/>
                <w:lang w:val="ru-RU"/>
              </w:rPr>
            </w:pPr>
            <w:r>
              <w:rPr>
                <w:rFonts w:hint="default"/>
                <w:lang w:val="ru-RU"/>
              </w:rPr>
              <w:t>05.11</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7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"https://m.edsoo.ru/7f447ea6"</w:instrText>
            </w:r>
            <w:r>
              <w:rPr>
                <w:rFonts w:ascii="Times New Roman" w:hAnsi="Times New Roman"/>
                <w:color w:val="0000FF"/>
                <w:u w:val="single"/>
              </w:rPr>
              <w:fldChar w:fldCharType="separate"/>
            </w:r>
            <w:r>
              <w:rPr>
                <w:rFonts w:ascii="Times New Roman" w:hAnsi="Times New Roman"/>
                <w:color w:val="0000FF"/>
                <w:u w:val="single"/>
              </w:rPr>
              <w:t>https://m.edsoo.ru/7f447ea6</w:t>
            </w:r>
            <w:r>
              <w:rPr>
                <w:rFonts w:ascii="Times New Roman" w:hAnsi="Times New Roman"/>
                <w:color w:val="0000FF"/>
                <w:u w:val="single"/>
              </w:rPr>
              <w:fldChar w:fldCharType="end"/>
            </w:r>
          </w:p>
        </w:tc>
      </w:tr>
      <w:tr w14:paraId="7BCDB6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8020000">
            <w:pPr>
              <w:spacing w:after="0"/>
            </w:pPr>
            <w:r>
              <w:rPr>
                <w:rFonts w:ascii="Times New Roman" w:hAnsi="Times New Roman"/>
                <w:color w:val="000000"/>
                <w:sz w:val="24"/>
              </w:rPr>
              <w:t>18</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9020000">
            <w:pPr>
              <w:spacing w:after="0"/>
              <w:ind w:left="135" w:firstLine="0"/>
            </w:pPr>
            <w:r>
              <w:rPr>
                <w:rFonts w:ascii="Times New Roman" w:hAnsi="Times New Roman"/>
                <w:color w:val="000000"/>
                <w:sz w:val="24"/>
              </w:rPr>
              <w:t>Любимые игры и игрушки моих друзей</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A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B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C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D020000">
            <w:pPr>
              <w:spacing w:after="0"/>
              <w:ind w:left="135" w:firstLine="0"/>
              <w:rPr>
                <w:rFonts w:hint="default"/>
                <w:lang w:val="ru-RU"/>
              </w:rPr>
            </w:pPr>
            <w:r>
              <w:rPr>
                <w:rFonts w:hint="default"/>
                <w:lang w:val="ru-RU"/>
              </w:rPr>
              <w:t>08.11</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E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"https://m.edsoo.ru/7f44807c"</w:instrText>
            </w:r>
            <w:r>
              <w:rPr>
                <w:rFonts w:ascii="Times New Roman" w:hAnsi="Times New Roman"/>
                <w:color w:val="0000FF"/>
                <w:u w:val="single"/>
              </w:rPr>
              <w:fldChar w:fldCharType="separate"/>
            </w:r>
            <w:r>
              <w:rPr>
                <w:rFonts w:ascii="Times New Roman" w:hAnsi="Times New Roman"/>
                <w:color w:val="0000FF"/>
                <w:u w:val="single"/>
              </w:rPr>
              <w:t>https://m.edsoo.ru/7f44807c</w:t>
            </w:r>
            <w:r>
              <w:rPr>
                <w:rFonts w:ascii="Times New Roman" w:hAnsi="Times New Roman"/>
                <w:color w:val="0000FF"/>
                <w:u w:val="single"/>
              </w:rPr>
              <w:fldChar w:fldCharType="end"/>
            </w:r>
          </w:p>
        </w:tc>
      </w:tr>
      <w:tr w14:paraId="0ADE86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F020000">
            <w:pPr>
              <w:spacing w:after="0"/>
            </w:pPr>
            <w:r>
              <w:rPr>
                <w:rFonts w:ascii="Times New Roman" w:hAnsi="Times New Roman"/>
                <w:color w:val="000000"/>
                <w:sz w:val="24"/>
              </w:rPr>
              <w:t>19</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0020000">
            <w:pPr>
              <w:spacing w:after="0"/>
              <w:ind w:left="135" w:firstLine="0"/>
            </w:pPr>
            <w:r>
              <w:rPr>
                <w:rFonts w:ascii="Times New Roman" w:hAnsi="Times New Roman"/>
                <w:color w:val="000000"/>
                <w:sz w:val="24"/>
              </w:rPr>
              <w:t>Мой питомец</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1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2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3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4020000">
            <w:pPr>
              <w:spacing w:after="0"/>
              <w:ind w:left="135" w:firstLine="0"/>
              <w:rPr>
                <w:rFonts w:hint="default"/>
                <w:lang w:val="ru-RU"/>
              </w:rPr>
            </w:pPr>
            <w:r>
              <w:rPr>
                <w:rFonts w:hint="default"/>
                <w:lang w:val="ru-RU"/>
              </w:rPr>
              <w:t>12.11</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5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"https://m.edsoo.ru/7f448202"</w:instrText>
            </w:r>
            <w:r>
              <w:rPr>
                <w:rFonts w:ascii="Times New Roman" w:hAnsi="Times New Roman"/>
                <w:color w:val="0000FF"/>
                <w:u w:val="single"/>
              </w:rPr>
              <w:fldChar w:fldCharType="separate"/>
            </w:r>
            <w:r>
              <w:rPr>
                <w:rFonts w:ascii="Times New Roman" w:hAnsi="Times New Roman"/>
                <w:color w:val="0000FF"/>
                <w:u w:val="single"/>
              </w:rPr>
              <w:t>https://m.edsoo.ru/7f448202</w:t>
            </w:r>
            <w:r>
              <w:rPr>
                <w:rFonts w:ascii="Times New Roman" w:hAnsi="Times New Roman"/>
                <w:color w:val="0000FF"/>
                <w:u w:val="single"/>
              </w:rPr>
              <w:fldChar w:fldCharType="end"/>
            </w:r>
          </w:p>
        </w:tc>
      </w:tr>
      <w:tr w14:paraId="24AADB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6020000">
            <w:pPr>
              <w:spacing w:after="0"/>
            </w:pPr>
            <w:r>
              <w:rPr>
                <w:rFonts w:ascii="Times New Roman" w:hAnsi="Times New Roman"/>
                <w:color w:val="000000"/>
                <w:sz w:val="24"/>
              </w:rPr>
              <w:t>20</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7020000">
            <w:pPr>
              <w:spacing w:after="0"/>
              <w:ind w:left="135" w:firstLine="0"/>
            </w:pPr>
            <w:r>
              <w:rPr>
                <w:rFonts w:ascii="Times New Roman" w:hAnsi="Times New Roman"/>
                <w:color w:val="000000"/>
                <w:sz w:val="24"/>
              </w:rPr>
              <w:t>Питомцы моих друзей</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8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9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A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B020000">
            <w:pPr>
              <w:spacing w:after="0"/>
              <w:ind w:left="135" w:firstLine="0"/>
              <w:rPr>
                <w:rFonts w:hint="default"/>
                <w:lang w:val="ru-RU"/>
              </w:rPr>
            </w:pPr>
            <w:r>
              <w:rPr>
                <w:rFonts w:hint="default"/>
                <w:lang w:val="ru-RU"/>
              </w:rPr>
              <w:t>15.11</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C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"https://m.edsoo.ru/7f44852c"</w:instrText>
            </w:r>
            <w:r>
              <w:rPr>
                <w:rFonts w:ascii="Times New Roman" w:hAnsi="Times New Roman"/>
                <w:color w:val="0000FF"/>
                <w:u w:val="single"/>
              </w:rPr>
              <w:fldChar w:fldCharType="separate"/>
            </w:r>
            <w:r>
              <w:rPr>
                <w:rFonts w:ascii="Times New Roman" w:hAnsi="Times New Roman"/>
                <w:color w:val="0000FF"/>
                <w:u w:val="single"/>
              </w:rPr>
              <w:t>https://m.edsoo.ru/7f44852c</w:t>
            </w:r>
            <w:r>
              <w:rPr>
                <w:rFonts w:ascii="Times New Roman" w:hAnsi="Times New Roman"/>
                <w:color w:val="0000FF"/>
                <w:u w:val="single"/>
              </w:rPr>
              <w:fldChar w:fldCharType="end"/>
            </w:r>
          </w:p>
        </w:tc>
      </w:tr>
      <w:tr w14:paraId="41F2EA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D020000">
            <w:pPr>
              <w:spacing w:after="0"/>
            </w:pPr>
            <w:r>
              <w:rPr>
                <w:rFonts w:ascii="Times New Roman" w:hAnsi="Times New Roman"/>
                <w:color w:val="000000"/>
                <w:sz w:val="24"/>
              </w:rPr>
              <w:t>21</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E020000">
            <w:pPr>
              <w:spacing w:after="0"/>
              <w:ind w:left="135" w:firstLine="0"/>
            </w:pPr>
            <w:r>
              <w:rPr>
                <w:rFonts w:ascii="Times New Roman" w:hAnsi="Times New Roman"/>
                <w:color w:val="000000"/>
                <w:sz w:val="24"/>
              </w:rPr>
              <w:t>Мои увлечения</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F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0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1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2020000">
            <w:pPr>
              <w:spacing w:after="0"/>
              <w:ind w:left="135" w:firstLine="0"/>
              <w:rPr>
                <w:rFonts w:hint="default"/>
                <w:lang w:val="ru-RU"/>
              </w:rPr>
            </w:pPr>
            <w:r>
              <w:rPr>
                <w:rFonts w:hint="default"/>
                <w:lang w:val="ru-RU"/>
              </w:rPr>
              <w:t>19.11</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3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"https://m.edsoo.ru/7f448996"</w:instrText>
            </w:r>
            <w:r>
              <w:rPr>
                <w:rFonts w:ascii="Times New Roman" w:hAnsi="Times New Roman"/>
                <w:color w:val="0000FF"/>
                <w:u w:val="single"/>
              </w:rPr>
              <w:fldChar w:fldCharType="separate"/>
            </w:r>
            <w:r>
              <w:rPr>
                <w:rFonts w:ascii="Times New Roman" w:hAnsi="Times New Roman"/>
                <w:color w:val="0000FF"/>
                <w:u w:val="single"/>
              </w:rPr>
              <w:t>https://m.edsoo.ru/7f448996</w:t>
            </w:r>
            <w:r>
              <w:rPr>
                <w:rFonts w:ascii="Times New Roman" w:hAnsi="Times New Roman"/>
                <w:color w:val="0000FF"/>
                <w:u w:val="single"/>
              </w:rPr>
              <w:fldChar w:fldCharType="end"/>
            </w:r>
          </w:p>
        </w:tc>
      </w:tr>
      <w:tr w14:paraId="0C885E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4020000">
            <w:pPr>
              <w:spacing w:after="0"/>
            </w:pPr>
            <w:r>
              <w:rPr>
                <w:rFonts w:ascii="Times New Roman" w:hAnsi="Times New Roman"/>
                <w:color w:val="000000"/>
                <w:sz w:val="24"/>
              </w:rPr>
              <w:t>22</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5020000">
            <w:pPr>
              <w:spacing w:after="0"/>
              <w:ind w:left="135" w:firstLine="0"/>
            </w:pPr>
            <w:r>
              <w:rPr>
                <w:rFonts w:ascii="Times New Roman" w:hAnsi="Times New Roman"/>
                <w:color w:val="000000"/>
                <w:sz w:val="24"/>
              </w:rPr>
              <w:t>Увлечения моих друзей</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6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7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8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9020000">
            <w:pPr>
              <w:spacing w:after="0"/>
              <w:ind w:left="135" w:firstLine="0"/>
              <w:rPr>
                <w:rFonts w:hint="default"/>
                <w:lang w:val="ru-RU"/>
              </w:rPr>
            </w:pPr>
            <w:r>
              <w:rPr>
                <w:rFonts w:hint="default"/>
                <w:lang w:val="ru-RU"/>
              </w:rPr>
              <w:t>22.11</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A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"https://m.edsoo.ru/7f448d10"</w:instrText>
            </w:r>
            <w:r>
              <w:rPr>
                <w:rFonts w:ascii="Times New Roman" w:hAnsi="Times New Roman"/>
                <w:color w:val="0000FF"/>
                <w:u w:val="single"/>
              </w:rPr>
              <w:fldChar w:fldCharType="separate"/>
            </w:r>
            <w:r>
              <w:rPr>
                <w:rFonts w:ascii="Times New Roman" w:hAnsi="Times New Roman"/>
                <w:color w:val="0000FF"/>
                <w:u w:val="single"/>
              </w:rPr>
              <w:t>https://m.edsoo.ru/7f448d10</w:t>
            </w:r>
            <w:r>
              <w:rPr>
                <w:rFonts w:ascii="Times New Roman" w:hAnsi="Times New Roman"/>
                <w:color w:val="0000FF"/>
                <w:u w:val="single"/>
              </w:rPr>
              <w:fldChar w:fldCharType="end"/>
            </w:r>
          </w:p>
        </w:tc>
      </w:tr>
      <w:tr w14:paraId="3AE9A7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B020000">
            <w:pPr>
              <w:spacing w:after="0"/>
            </w:pPr>
            <w:r>
              <w:rPr>
                <w:rFonts w:ascii="Times New Roman" w:hAnsi="Times New Roman"/>
                <w:color w:val="000000"/>
                <w:sz w:val="24"/>
              </w:rPr>
              <w:t>23</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C020000">
            <w:pPr>
              <w:spacing w:after="0"/>
              <w:ind w:left="135" w:firstLine="0"/>
            </w:pPr>
            <w:r>
              <w:rPr>
                <w:rFonts w:ascii="Times New Roman" w:hAnsi="Times New Roman"/>
                <w:color w:val="000000"/>
                <w:sz w:val="24"/>
              </w:rPr>
              <w:t>Что люблю делать я и мои друзья</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D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E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F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0020000">
            <w:pPr>
              <w:spacing w:after="0"/>
              <w:ind w:left="135" w:firstLine="0"/>
              <w:rPr>
                <w:rFonts w:hint="default"/>
                <w:lang w:val="ru-RU"/>
              </w:rPr>
            </w:pPr>
            <w:r>
              <w:rPr>
                <w:rFonts w:hint="default"/>
                <w:lang w:val="ru-RU"/>
              </w:rPr>
              <w:t>26.11</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1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"https://m.edsoo.ru/7f448d10"</w:instrText>
            </w:r>
            <w:r>
              <w:rPr>
                <w:rFonts w:ascii="Times New Roman" w:hAnsi="Times New Roman"/>
                <w:color w:val="0000FF"/>
                <w:u w:val="single"/>
              </w:rPr>
              <w:fldChar w:fldCharType="separate"/>
            </w:r>
            <w:r>
              <w:rPr>
                <w:rFonts w:ascii="Times New Roman" w:hAnsi="Times New Roman"/>
                <w:color w:val="0000FF"/>
                <w:u w:val="single"/>
              </w:rPr>
              <w:t>https://m.edsoo.ru/7f448d10</w:t>
            </w:r>
            <w:r>
              <w:rPr>
                <w:rFonts w:ascii="Times New Roman" w:hAnsi="Times New Roman"/>
                <w:color w:val="0000FF"/>
                <w:u w:val="single"/>
              </w:rPr>
              <w:fldChar w:fldCharType="end"/>
            </w:r>
          </w:p>
        </w:tc>
      </w:tr>
      <w:tr w14:paraId="1FE757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2020000">
            <w:pPr>
              <w:spacing w:after="0"/>
            </w:pPr>
            <w:r>
              <w:rPr>
                <w:rFonts w:ascii="Times New Roman" w:hAnsi="Times New Roman"/>
                <w:color w:val="000000"/>
                <w:sz w:val="24"/>
              </w:rPr>
              <w:t>24</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3020000">
            <w:pPr>
              <w:spacing w:after="0"/>
              <w:ind w:left="135" w:firstLine="0"/>
            </w:pPr>
            <w:r>
              <w:rPr>
                <w:rFonts w:ascii="Times New Roman" w:hAnsi="Times New Roman"/>
                <w:color w:val="000000"/>
                <w:sz w:val="24"/>
              </w:rPr>
              <w:t>Любимые занятия (отгадай по описанию)</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4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5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6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7020000">
            <w:pPr>
              <w:spacing w:after="0"/>
              <w:ind w:left="135" w:firstLine="0"/>
              <w:rPr>
                <w:rFonts w:hint="default"/>
                <w:lang w:val="ru-RU"/>
              </w:rPr>
            </w:pPr>
            <w:r>
              <w:rPr>
                <w:rFonts w:hint="default"/>
                <w:lang w:val="ru-RU"/>
              </w:rPr>
              <w:t>29.11</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8020000">
            <w:pPr>
              <w:spacing w:after="0"/>
              <w:ind w:left="135" w:firstLine="0"/>
            </w:pPr>
          </w:p>
        </w:tc>
      </w:tr>
      <w:tr w14:paraId="7EB8E6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9020000">
            <w:pPr>
              <w:spacing w:after="0"/>
            </w:pPr>
            <w:r>
              <w:rPr>
                <w:rFonts w:ascii="Times New Roman" w:hAnsi="Times New Roman"/>
                <w:color w:val="000000"/>
                <w:sz w:val="24"/>
              </w:rPr>
              <w:t>25</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A020000">
            <w:pPr>
              <w:spacing w:after="0"/>
              <w:ind w:left="135" w:firstLine="0"/>
            </w:pPr>
            <w:r>
              <w:rPr>
                <w:rFonts w:ascii="Times New Roman" w:hAnsi="Times New Roman"/>
                <w:color w:val="000000"/>
                <w:sz w:val="24"/>
              </w:rPr>
              <w:t>Любимые мультфильмы</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B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C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D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E020000">
            <w:pPr>
              <w:spacing w:after="0"/>
              <w:ind w:left="135" w:firstLine="0"/>
              <w:rPr>
                <w:rFonts w:hint="default"/>
                <w:lang w:val="ru-RU"/>
              </w:rPr>
            </w:pPr>
            <w:r>
              <w:rPr>
                <w:rFonts w:hint="default"/>
                <w:lang w:val="ru-RU"/>
              </w:rPr>
              <w:t>03.12</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F020000">
            <w:pPr>
              <w:spacing w:after="0"/>
              <w:ind w:left="135" w:firstLine="0"/>
            </w:pPr>
          </w:p>
        </w:tc>
      </w:tr>
      <w:tr w14:paraId="0B3615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0020000">
            <w:pPr>
              <w:spacing w:after="0"/>
            </w:pPr>
            <w:r>
              <w:rPr>
                <w:rFonts w:ascii="Times New Roman" w:hAnsi="Times New Roman"/>
                <w:color w:val="000000"/>
                <w:sz w:val="24"/>
              </w:rPr>
              <w:t>26</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1020000">
            <w:pPr>
              <w:spacing w:after="0"/>
              <w:ind w:left="135" w:firstLine="0"/>
            </w:pPr>
            <w:r>
              <w:rPr>
                <w:rFonts w:ascii="Times New Roman" w:hAnsi="Times New Roman"/>
                <w:color w:val="000000"/>
                <w:sz w:val="24"/>
              </w:rPr>
              <w:t>Моя любимая сказка (рассказ о любимой сказке)</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2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3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4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5020000">
            <w:pPr>
              <w:spacing w:after="0"/>
              <w:ind w:left="135" w:firstLine="0"/>
              <w:rPr>
                <w:rFonts w:hint="default"/>
                <w:lang w:val="ru-RU"/>
              </w:rPr>
            </w:pPr>
            <w:r>
              <w:rPr>
                <w:rFonts w:hint="default"/>
                <w:lang w:val="ru-RU"/>
              </w:rPr>
              <w:t>06.12</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6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"https://m.edsoo.ru/7f4494b8"</w:instrText>
            </w:r>
            <w:r>
              <w:rPr>
                <w:rFonts w:ascii="Times New Roman" w:hAnsi="Times New Roman"/>
                <w:color w:val="0000FF"/>
                <w:u w:val="single"/>
              </w:rPr>
              <w:fldChar w:fldCharType="separate"/>
            </w:r>
            <w:r>
              <w:rPr>
                <w:rFonts w:ascii="Times New Roman" w:hAnsi="Times New Roman"/>
                <w:color w:val="0000FF"/>
                <w:u w:val="single"/>
              </w:rPr>
              <w:t>https://m.edsoo.ru/7f4494b8</w:t>
            </w:r>
            <w:r>
              <w:rPr>
                <w:rFonts w:ascii="Times New Roman" w:hAnsi="Times New Roman"/>
                <w:color w:val="0000FF"/>
                <w:u w:val="single"/>
              </w:rPr>
              <w:fldChar w:fldCharType="end"/>
            </w:r>
          </w:p>
        </w:tc>
      </w:tr>
      <w:tr w14:paraId="3637E5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7020000">
            <w:pPr>
              <w:spacing w:after="0"/>
            </w:pPr>
            <w:r>
              <w:rPr>
                <w:rFonts w:ascii="Times New Roman" w:hAnsi="Times New Roman"/>
                <w:color w:val="000000"/>
                <w:sz w:val="24"/>
              </w:rPr>
              <w:t>27</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8020000">
            <w:pPr>
              <w:spacing w:after="0"/>
              <w:ind w:left="135" w:firstLine="0"/>
            </w:pPr>
            <w:r>
              <w:rPr>
                <w:rFonts w:ascii="Times New Roman" w:hAnsi="Times New Roman"/>
                <w:color w:val="000000"/>
                <w:sz w:val="24"/>
              </w:rPr>
              <w:t>Моя любимая сказка (описание главного героя: внешность)</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9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A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B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C020000">
            <w:pPr>
              <w:spacing w:after="0"/>
              <w:ind w:left="135" w:firstLine="0"/>
              <w:rPr>
                <w:rFonts w:hint="default"/>
                <w:lang w:val="ru-RU"/>
              </w:rPr>
            </w:pPr>
            <w:r>
              <w:rPr>
                <w:rFonts w:hint="default"/>
                <w:lang w:val="ru-RU"/>
              </w:rPr>
              <w:t>10.12</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D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"https://m.edsoo.ru/7f44ce6a"</w:instrText>
            </w:r>
            <w:r>
              <w:rPr>
                <w:rFonts w:ascii="Times New Roman" w:hAnsi="Times New Roman"/>
                <w:color w:val="0000FF"/>
                <w:u w:val="single"/>
              </w:rPr>
              <w:fldChar w:fldCharType="separate"/>
            </w:r>
            <w:r>
              <w:rPr>
                <w:rFonts w:ascii="Times New Roman" w:hAnsi="Times New Roman"/>
                <w:color w:val="0000FF"/>
                <w:u w:val="single"/>
              </w:rPr>
              <w:t>https://m.edsoo.ru/7f44ce6a</w:t>
            </w:r>
            <w:r>
              <w:rPr>
                <w:rFonts w:ascii="Times New Roman" w:hAnsi="Times New Roman"/>
                <w:color w:val="0000FF"/>
                <w:u w:val="single"/>
              </w:rPr>
              <w:fldChar w:fldCharType="end"/>
            </w:r>
          </w:p>
        </w:tc>
      </w:tr>
      <w:tr w14:paraId="7AE2A4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E020000">
            <w:pPr>
              <w:spacing w:after="0"/>
            </w:pPr>
            <w:r>
              <w:rPr>
                <w:rFonts w:ascii="Times New Roman" w:hAnsi="Times New Roman"/>
                <w:color w:val="000000"/>
                <w:sz w:val="24"/>
              </w:rPr>
              <w:t>28</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F020000">
            <w:pPr>
              <w:spacing w:after="0"/>
              <w:ind w:left="135" w:firstLine="0"/>
            </w:pPr>
            <w:r>
              <w:rPr>
                <w:rFonts w:ascii="Times New Roman" w:hAnsi="Times New Roman"/>
                <w:color w:val="000000"/>
                <w:sz w:val="24"/>
              </w:rPr>
              <w:t>Моя любимая сказка (описание главного героя: характер)</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0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1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2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3020000">
            <w:pPr>
              <w:spacing w:after="0"/>
              <w:ind w:left="135" w:firstLine="0"/>
              <w:rPr>
                <w:rFonts w:hint="default"/>
                <w:lang w:val="ru-RU"/>
              </w:rPr>
            </w:pPr>
            <w:r>
              <w:rPr>
                <w:rFonts w:hint="default"/>
                <w:lang w:val="ru-RU"/>
              </w:rPr>
              <w:t>13.12</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4020000">
            <w:pPr>
              <w:spacing w:after="0"/>
              <w:ind w:left="135" w:firstLine="0"/>
            </w:pPr>
          </w:p>
        </w:tc>
      </w:tr>
      <w:tr w14:paraId="7FEF9B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5020000">
            <w:pPr>
              <w:spacing w:after="0"/>
            </w:pPr>
            <w:r>
              <w:rPr>
                <w:rFonts w:ascii="Times New Roman" w:hAnsi="Times New Roman"/>
                <w:color w:val="000000"/>
                <w:sz w:val="24"/>
              </w:rPr>
              <w:t>29</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6020000">
            <w:pPr>
              <w:spacing w:after="0"/>
              <w:ind w:left="135" w:firstLine="0"/>
            </w:pPr>
            <w:r>
              <w:rPr>
                <w:rFonts w:ascii="Times New Roman" w:hAnsi="Times New Roman"/>
                <w:color w:val="000000"/>
                <w:sz w:val="24"/>
              </w:rPr>
              <w:t>Любимые сказки моих друзей</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7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8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9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A020000">
            <w:pPr>
              <w:spacing w:after="0"/>
              <w:ind w:left="135" w:firstLine="0"/>
              <w:rPr>
                <w:rFonts w:hint="default"/>
                <w:lang w:val="ru-RU"/>
              </w:rPr>
            </w:pPr>
            <w:r>
              <w:rPr>
                <w:rFonts w:hint="default"/>
                <w:lang w:val="ru-RU"/>
              </w:rPr>
              <w:t>17.12</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B020000">
            <w:pPr>
              <w:spacing w:after="0"/>
              <w:ind w:left="135" w:firstLine="0"/>
            </w:pPr>
          </w:p>
        </w:tc>
      </w:tr>
      <w:tr w14:paraId="68F6F2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C020000">
            <w:pPr>
              <w:spacing w:after="0"/>
            </w:pPr>
            <w:r>
              <w:rPr>
                <w:rFonts w:ascii="Times New Roman" w:hAnsi="Times New Roman"/>
                <w:color w:val="000000"/>
                <w:sz w:val="24"/>
              </w:rPr>
              <w:t>30</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D020000">
            <w:pPr>
              <w:spacing w:after="0"/>
              <w:ind w:left="135" w:firstLine="0"/>
            </w:pPr>
            <w:r>
              <w:rPr>
                <w:rFonts w:ascii="Times New Roman" w:hAnsi="Times New Roman"/>
                <w:color w:val="000000"/>
                <w:sz w:val="24"/>
              </w:rPr>
              <w:t>Любимые сказки детей в России и других странах</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E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F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0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1020000">
            <w:pPr>
              <w:spacing w:after="0"/>
              <w:ind w:left="135" w:firstLine="0"/>
              <w:rPr>
                <w:rFonts w:hint="default"/>
                <w:lang w:val="ru-RU"/>
              </w:rPr>
            </w:pPr>
            <w:r>
              <w:rPr>
                <w:rFonts w:hint="default"/>
                <w:lang w:val="ru-RU"/>
              </w:rPr>
              <w:t>20.12</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2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"https://m.edsoo.ru/7f44d158"</w:instrText>
            </w:r>
            <w:r>
              <w:rPr>
                <w:rFonts w:ascii="Times New Roman" w:hAnsi="Times New Roman"/>
                <w:color w:val="0000FF"/>
                <w:u w:val="single"/>
              </w:rPr>
              <w:fldChar w:fldCharType="separate"/>
            </w:r>
            <w:r>
              <w:rPr>
                <w:rFonts w:ascii="Times New Roman" w:hAnsi="Times New Roman"/>
                <w:color w:val="0000FF"/>
                <w:u w:val="single"/>
              </w:rPr>
              <w:t>https://m.edsoo.ru/7f44d158</w:t>
            </w:r>
            <w:r>
              <w:rPr>
                <w:rFonts w:ascii="Times New Roman" w:hAnsi="Times New Roman"/>
                <w:color w:val="0000FF"/>
                <w:u w:val="single"/>
              </w:rPr>
              <w:fldChar w:fldCharType="end"/>
            </w:r>
          </w:p>
        </w:tc>
      </w:tr>
      <w:tr w14:paraId="11F3C1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3020000">
            <w:pPr>
              <w:spacing w:after="0"/>
            </w:pPr>
            <w:r>
              <w:rPr>
                <w:rFonts w:ascii="Times New Roman" w:hAnsi="Times New Roman"/>
                <w:color w:val="000000"/>
                <w:sz w:val="24"/>
              </w:rPr>
              <w:t>31</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4020000">
            <w:pPr>
              <w:spacing w:after="0"/>
              <w:ind w:left="135" w:firstLine="0"/>
            </w:pPr>
            <w:r>
              <w:rPr>
                <w:rFonts w:ascii="Times New Roman" w:hAnsi="Times New Roman"/>
                <w:color w:val="000000"/>
                <w:sz w:val="24"/>
              </w:rPr>
              <w:t>Выходной день с моей семьей (в парке)</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5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6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7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8020000">
            <w:pPr>
              <w:spacing w:after="0"/>
              <w:ind w:left="135" w:firstLine="0"/>
              <w:rPr>
                <w:rFonts w:hint="default"/>
                <w:lang w:val="ru-RU"/>
              </w:rPr>
            </w:pPr>
            <w:r>
              <w:rPr>
                <w:rFonts w:hint="default"/>
                <w:lang w:val="ru-RU"/>
              </w:rPr>
              <w:t>24.12</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9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"https://m.edsoo.ru/7f448eb4"</w:instrText>
            </w:r>
            <w:r>
              <w:rPr>
                <w:rFonts w:ascii="Times New Roman" w:hAnsi="Times New Roman"/>
                <w:color w:val="0000FF"/>
                <w:u w:val="single"/>
              </w:rPr>
              <w:fldChar w:fldCharType="separate"/>
            </w:r>
            <w:r>
              <w:rPr>
                <w:rFonts w:ascii="Times New Roman" w:hAnsi="Times New Roman"/>
                <w:color w:val="0000FF"/>
                <w:u w:val="single"/>
              </w:rPr>
              <w:t>https://m.edsoo.ru/7f448eb4</w:t>
            </w:r>
            <w:r>
              <w:rPr>
                <w:rFonts w:ascii="Times New Roman" w:hAnsi="Times New Roman"/>
                <w:color w:val="0000FF"/>
                <w:u w:val="single"/>
              </w:rPr>
              <w:fldChar w:fldCharType="end"/>
            </w:r>
          </w:p>
        </w:tc>
      </w:tr>
      <w:tr w14:paraId="014DAC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A020000">
            <w:pPr>
              <w:spacing w:after="0"/>
            </w:pPr>
            <w:r>
              <w:rPr>
                <w:rFonts w:ascii="Times New Roman" w:hAnsi="Times New Roman"/>
                <w:color w:val="000000"/>
                <w:sz w:val="24"/>
              </w:rPr>
              <w:t>32</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B020000">
            <w:pPr>
              <w:spacing w:after="0"/>
              <w:ind w:left="135" w:firstLine="0"/>
            </w:pPr>
            <w:r>
              <w:rPr>
                <w:rFonts w:ascii="Times New Roman" w:hAnsi="Times New Roman"/>
                <w:color w:val="000000"/>
                <w:sz w:val="24"/>
              </w:rPr>
              <w:t>Выходной день с моей семьей (в театре)</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C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D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E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F020000">
            <w:pPr>
              <w:spacing w:after="0"/>
              <w:ind w:left="135" w:firstLine="0"/>
              <w:rPr>
                <w:rFonts w:hint="default"/>
                <w:lang w:val="ru-RU"/>
              </w:rPr>
            </w:pPr>
            <w:r>
              <w:rPr>
                <w:rFonts w:hint="default"/>
                <w:lang w:val="ru-RU"/>
              </w:rPr>
              <w:t>27.12</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0020000">
            <w:pPr>
              <w:spacing w:after="0"/>
              <w:ind w:left="135" w:firstLine="0"/>
            </w:pPr>
          </w:p>
        </w:tc>
      </w:tr>
      <w:tr w14:paraId="62A667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1020000">
            <w:pPr>
              <w:spacing w:after="0"/>
            </w:pPr>
            <w:r>
              <w:rPr>
                <w:rFonts w:ascii="Times New Roman" w:hAnsi="Times New Roman"/>
                <w:color w:val="000000"/>
                <w:sz w:val="24"/>
              </w:rPr>
              <w:t>33</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2020000">
            <w:pPr>
              <w:spacing w:after="0"/>
              <w:ind w:left="135" w:firstLine="0"/>
            </w:pPr>
            <w:r>
              <w:rPr>
                <w:rFonts w:ascii="Times New Roman" w:hAnsi="Times New Roman"/>
                <w:color w:val="000000"/>
                <w:sz w:val="24"/>
              </w:rPr>
              <w:t>Как я и мои друзья провели выходной день</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3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4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5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6020000">
            <w:pPr>
              <w:spacing w:after="0"/>
              <w:ind w:left="135" w:firstLine="0"/>
              <w:rPr>
                <w:rFonts w:hint="default"/>
                <w:lang w:val="ru-RU"/>
              </w:rPr>
            </w:pPr>
            <w:r>
              <w:rPr>
                <w:rFonts w:hint="default"/>
                <w:lang w:val="ru-RU"/>
              </w:rPr>
              <w:t>10.01</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7020000">
            <w:pPr>
              <w:spacing w:after="0"/>
              <w:ind w:left="135" w:firstLine="0"/>
            </w:pPr>
          </w:p>
        </w:tc>
      </w:tr>
      <w:tr w14:paraId="46180B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8020000">
            <w:pPr>
              <w:spacing w:after="0"/>
            </w:pPr>
            <w:r>
              <w:rPr>
                <w:rFonts w:ascii="Times New Roman" w:hAnsi="Times New Roman"/>
                <w:color w:val="000000"/>
                <w:sz w:val="24"/>
              </w:rPr>
              <w:t>34</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9020000">
            <w:pPr>
              <w:spacing w:after="0"/>
              <w:ind w:left="135" w:firstLine="0"/>
            </w:pPr>
            <w:r>
              <w:rPr>
                <w:rFonts w:ascii="Times New Roman" w:hAnsi="Times New Roman"/>
                <w:color w:val="000000"/>
                <w:sz w:val="24"/>
              </w:rPr>
              <w:t>Мои любимые занятия в каникулы</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A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B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C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D020000">
            <w:pPr>
              <w:spacing w:after="0"/>
              <w:ind w:left="135" w:firstLine="0"/>
              <w:rPr>
                <w:rFonts w:hint="default"/>
                <w:lang w:val="ru-RU"/>
              </w:rPr>
            </w:pPr>
            <w:r>
              <w:rPr>
                <w:rFonts w:hint="default"/>
                <w:lang w:val="ru-RU"/>
              </w:rPr>
              <w:t>14.01</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E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"https://m.edsoo.ru/7f448eb4"</w:instrText>
            </w:r>
            <w:r>
              <w:rPr>
                <w:rFonts w:ascii="Times New Roman" w:hAnsi="Times New Roman"/>
                <w:color w:val="0000FF"/>
                <w:u w:val="single"/>
              </w:rPr>
              <w:fldChar w:fldCharType="separate"/>
            </w:r>
            <w:r>
              <w:rPr>
                <w:rFonts w:ascii="Times New Roman" w:hAnsi="Times New Roman"/>
                <w:color w:val="0000FF"/>
                <w:u w:val="single"/>
              </w:rPr>
              <w:t>https://m.edsoo.ru/7f448eb4</w:t>
            </w:r>
            <w:r>
              <w:rPr>
                <w:rFonts w:ascii="Times New Roman" w:hAnsi="Times New Roman"/>
                <w:color w:val="0000FF"/>
                <w:u w:val="single"/>
              </w:rPr>
              <w:fldChar w:fldCharType="end"/>
            </w:r>
          </w:p>
        </w:tc>
      </w:tr>
      <w:tr w14:paraId="095982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F020000">
            <w:pPr>
              <w:spacing w:after="0"/>
            </w:pPr>
            <w:r>
              <w:rPr>
                <w:rFonts w:ascii="Times New Roman" w:hAnsi="Times New Roman"/>
                <w:color w:val="000000"/>
                <w:sz w:val="24"/>
              </w:rPr>
              <w:t>35</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0020000">
            <w:pPr>
              <w:spacing w:after="0"/>
              <w:ind w:left="135" w:firstLine="0"/>
            </w:pPr>
            <w:r>
              <w:rPr>
                <w:rFonts w:ascii="Times New Roman" w:hAnsi="Times New Roman"/>
                <w:color w:val="000000"/>
                <w:sz w:val="24"/>
              </w:rPr>
              <w:t>Каникулы с моей семьей</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1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2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3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4020000">
            <w:pPr>
              <w:spacing w:after="0"/>
              <w:ind w:left="135" w:firstLine="0"/>
              <w:rPr>
                <w:rFonts w:hint="default"/>
                <w:lang w:val="ru-RU"/>
              </w:rPr>
            </w:pPr>
            <w:r>
              <w:rPr>
                <w:rFonts w:hint="default"/>
                <w:lang w:val="ru-RU"/>
              </w:rPr>
              <w:t>17.01</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5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"https://m.edsoo.ru/7f44930a"</w:instrText>
            </w:r>
            <w:r>
              <w:rPr>
                <w:rFonts w:ascii="Times New Roman" w:hAnsi="Times New Roman"/>
                <w:color w:val="0000FF"/>
                <w:u w:val="single"/>
              </w:rPr>
              <w:fldChar w:fldCharType="separate"/>
            </w:r>
            <w:r>
              <w:rPr>
                <w:rFonts w:ascii="Times New Roman" w:hAnsi="Times New Roman"/>
                <w:color w:val="0000FF"/>
                <w:u w:val="single"/>
              </w:rPr>
              <w:t>https://m.edsoo.ru/7f44930a</w:t>
            </w:r>
            <w:r>
              <w:rPr>
                <w:rFonts w:ascii="Times New Roman" w:hAnsi="Times New Roman"/>
                <w:color w:val="0000FF"/>
                <w:u w:val="single"/>
              </w:rPr>
              <w:fldChar w:fldCharType="end"/>
            </w:r>
          </w:p>
        </w:tc>
      </w:tr>
      <w:tr w14:paraId="622EB2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6020000">
            <w:pPr>
              <w:spacing w:after="0"/>
            </w:pPr>
            <w:r>
              <w:rPr>
                <w:rFonts w:ascii="Times New Roman" w:hAnsi="Times New Roman"/>
                <w:color w:val="000000"/>
                <w:sz w:val="24"/>
              </w:rPr>
              <w:t>36</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7020000">
            <w:pPr>
              <w:spacing w:after="0"/>
              <w:ind w:left="135" w:firstLine="0"/>
            </w:pPr>
            <w:r>
              <w:rPr>
                <w:rFonts w:ascii="Times New Roman" w:hAnsi="Times New Roman"/>
                <w:color w:val="000000"/>
                <w:sz w:val="24"/>
              </w:rPr>
              <w:t>Как провели каникулы мои друзья</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8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9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A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B020000">
            <w:pPr>
              <w:spacing w:after="0"/>
              <w:ind w:left="135" w:firstLine="0"/>
              <w:rPr>
                <w:rFonts w:hint="default"/>
                <w:lang w:val="ru-RU"/>
              </w:rPr>
            </w:pPr>
            <w:r>
              <w:rPr>
                <w:rFonts w:hint="default"/>
                <w:lang w:val="ru-RU"/>
              </w:rPr>
              <w:t>21.01</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C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"https://m.edsoo.ru/7f44930a"</w:instrText>
            </w:r>
            <w:r>
              <w:rPr>
                <w:rFonts w:ascii="Times New Roman" w:hAnsi="Times New Roman"/>
                <w:color w:val="0000FF"/>
                <w:u w:val="single"/>
              </w:rPr>
              <w:fldChar w:fldCharType="separate"/>
            </w:r>
            <w:r>
              <w:rPr>
                <w:rFonts w:ascii="Times New Roman" w:hAnsi="Times New Roman"/>
                <w:color w:val="0000FF"/>
                <w:u w:val="single"/>
              </w:rPr>
              <w:t>https://m.edsoo.ru/7f44930a</w:t>
            </w:r>
            <w:r>
              <w:rPr>
                <w:rFonts w:ascii="Times New Roman" w:hAnsi="Times New Roman"/>
                <w:color w:val="0000FF"/>
                <w:u w:val="single"/>
              </w:rPr>
              <w:fldChar w:fldCharType="end"/>
            </w:r>
          </w:p>
        </w:tc>
      </w:tr>
      <w:tr w14:paraId="726363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D020000">
            <w:pPr>
              <w:spacing w:after="0"/>
            </w:pPr>
            <w:r>
              <w:rPr>
                <w:rFonts w:ascii="Times New Roman" w:hAnsi="Times New Roman"/>
                <w:color w:val="000000"/>
                <w:sz w:val="24"/>
              </w:rPr>
              <w:t>37</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E020000">
            <w:pPr>
              <w:spacing w:after="0"/>
              <w:ind w:left="135" w:firstLine="0"/>
            </w:pPr>
            <w:r>
              <w:rPr>
                <w:rFonts w:ascii="Times New Roman" w:hAnsi="Times New Roman"/>
                <w:color w:val="000000"/>
                <w:sz w:val="24"/>
              </w:rPr>
              <w:t>Обобщение по теме «Мир моих увлечений»</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DF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0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1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2020000">
            <w:pPr>
              <w:spacing w:after="0"/>
              <w:ind w:left="135" w:firstLine="0"/>
              <w:rPr>
                <w:rFonts w:hint="default"/>
                <w:lang w:val="ru-RU"/>
              </w:rPr>
            </w:pPr>
            <w:r>
              <w:rPr>
                <w:rFonts w:hint="default"/>
                <w:lang w:val="ru-RU"/>
              </w:rPr>
              <w:t>24.01</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3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"https://m.edsoo.ru/7f449666"</w:instrText>
            </w:r>
            <w:r>
              <w:rPr>
                <w:rFonts w:ascii="Times New Roman" w:hAnsi="Times New Roman"/>
                <w:color w:val="0000FF"/>
                <w:u w:val="single"/>
              </w:rPr>
              <w:fldChar w:fldCharType="separate"/>
            </w:r>
            <w:r>
              <w:rPr>
                <w:rFonts w:ascii="Times New Roman" w:hAnsi="Times New Roman"/>
                <w:color w:val="0000FF"/>
                <w:u w:val="single"/>
              </w:rPr>
              <w:t>https://m.edsoo.ru/7f449666</w:t>
            </w:r>
            <w:r>
              <w:rPr>
                <w:rFonts w:ascii="Times New Roman" w:hAnsi="Times New Roman"/>
                <w:color w:val="0000FF"/>
                <w:u w:val="single"/>
              </w:rPr>
              <w:fldChar w:fldCharType="end"/>
            </w:r>
          </w:p>
        </w:tc>
      </w:tr>
      <w:tr w14:paraId="1389FF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4020000">
            <w:pPr>
              <w:spacing w:after="0"/>
            </w:pPr>
            <w:r>
              <w:rPr>
                <w:rFonts w:ascii="Times New Roman" w:hAnsi="Times New Roman"/>
                <w:color w:val="000000"/>
                <w:sz w:val="24"/>
              </w:rPr>
              <w:t>38</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5020000">
            <w:pPr>
              <w:spacing w:after="0"/>
              <w:ind w:left="135" w:firstLine="0"/>
            </w:pPr>
            <w:r>
              <w:rPr>
                <w:rFonts w:ascii="Times New Roman" w:hAnsi="Times New Roman"/>
                <w:color w:val="000000"/>
                <w:sz w:val="24"/>
              </w:rPr>
              <w:t>Контроль по теме «Мир моих увлечений»</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6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7020000">
            <w:pPr>
              <w:spacing w:after="0"/>
              <w:ind w:left="135" w:firstLine="0"/>
              <w:jc w:val="center"/>
            </w:pPr>
            <w:r>
              <w:rPr>
                <w:rFonts w:ascii="Times New Roman" w:hAnsi="Times New Roman"/>
                <w:color w:val="000000"/>
                <w:sz w:val="24"/>
              </w:rPr>
              <w:t xml:space="preserve"> 1 </w:t>
            </w: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8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9020000">
            <w:pPr>
              <w:spacing w:after="0"/>
              <w:ind w:left="135" w:firstLine="0"/>
              <w:rPr>
                <w:rFonts w:hint="default"/>
                <w:lang w:val="ru-RU"/>
              </w:rPr>
            </w:pPr>
            <w:r>
              <w:rPr>
                <w:rFonts w:hint="default"/>
                <w:lang w:val="ru-RU"/>
              </w:rPr>
              <w:t>28.01</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A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"https://m.edsoo.ru/7f449666"</w:instrText>
            </w:r>
            <w:r>
              <w:rPr>
                <w:rFonts w:ascii="Times New Roman" w:hAnsi="Times New Roman"/>
                <w:color w:val="0000FF"/>
                <w:u w:val="single"/>
              </w:rPr>
              <w:fldChar w:fldCharType="separate"/>
            </w:r>
            <w:r>
              <w:rPr>
                <w:rFonts w:ascii="Times New Roman" w:hAnsi="Times New Roman"/>
                <w:color w:val="0000FF"/>
                <w:u w:val="single"/>
              </w:rPr>
              <w:t>https://m.edsoo.ru/7f449666</w:t>
            </w:r>
            <w:r>
              <w:rPr>
                <w:rFonts w:ascii="Times New Roman" w:hAnsi="Times New Roman"/>
                <w:color w:val="0000FF"/>
                <w:u w:val="single"/>
              </w:rPr>
              <w:fldChar w:fldCharType="end"/>
            </w:r>
          </w:p>
        </w:tc>
      </w:tr>
      <w:tr w14:paraId="7102D6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B020000">
            <w:pPr>
              <w:spacing w:after="0"/>
            </w:pPr>
            <w:r>
              <w:rPr>
                <w:rFonts w:ascii="Times New Roman" w:hAnsi="Times New Roman"/>
                <w:color w:val="000000"/>
                <w:sz w:val="24"/>
              </w:rPr>
              <w:t>39</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C020000">
            <w:pPr>
              <w:spacing w:after="0"/>
              <w:ind w:left="135" w:firstLine="0"/>
            </w:pPr>
            <w:r>
              <w:rPr>
                <w:rFonts w:ascii="Times New Roman" w:hAnsi="Times New Roman"/>
                <w:color w:val="000000"/>
                <w:sz w:val="24"/>
              </w:rPr>
              <w:t>Моя квартира/дом (комнаты в моей квартире)</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D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E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EF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0020000">
            <w:pPr>
              <w:spacing w:after="0"/>
              <w:ind w:left="135" w:firstLine="0"/>
              <w:rPr>
                <w:rFonts w:hint="default"/>
                <w:lang w:val="ru-RU"/>
              </w:rPr>
            </w:pPr>
            <w:r>
              <w:rPr>
                <w:rFonts w:hint="default"/>
                <w:lang w:val="ru-RU"/>
              </w:rPr>
              <w:t>31.01</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1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"https://m.edsoo.ru/7f449800"</w:instrText>
            </w:r>
            <w:r>
              <w:rPr>
                <w:rFonts w:ascii="Times New Roman" w:hAnsi="Times New Roman"/>
                <w:color w:val="0000FF"/>
                <w:u w:val="single"/>
              </w:rPr>
              <w:fldChar w:fldCharType="separate"/>
            </w:r>
            <w:r>
              <w:rPr>
                <w:rFonts w:ascii="Times New Roman" w:hAnsi="Times New Roman"/>
                <w:color w:val="0000FF"/>
                <w:u w:val="single"/>
              </w:rPr>
              <w:t>https://m.edsoo.ru/7f449800</w:t>
            </w:r>
            <w:r>
              <w:rPr>
                <w:rFonts w:ascii="Times New Roman" w:hAnsi="Times New Roman"/>
                <w:color w:val="0000FF"/>
                <w:u w:val="single"/>
              </w:rPr>
              <w:fldChar w:fldCharType="end"/>
            </w:r>
          </w:p>
        </w:tc>
      </w:tr>
      <w:tr w14:paraId="65312E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2020000">
            <w:pPr>
              <w:spacing w:after="0"/>
            </w:pPr>
            <w:r>
              <w:rPr>
                <w:rFonts w:ascii="Times New Roman" w:hAnsi="Times New Roman"/>
                <w:color w:val="000000"/>
                <w:sz w:val="24"/>
              </w:rPr>
              <w:t>40</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3020000">
            <w:pPr>
              <w:spacing w:after="0"/>
              <w:ind w:left="135" w:firstLine="0"/>
            </w:pPr>
            <w:r>
              <w:rPr>
                <w:rFonts w:ascii="Times New Roman" w:hAnsi="Times New Roman"/>
                <w:color w:val="000000"/>
                <w:sz w:val="24"/>
              </w:rPr>
              <w:t>Моя квартира/дом (предметы интерьера)</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4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5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6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7020000">
            <w:pPr>
              <w:spacing w:after="0"/>
              <w:ind w:left="135" w:firstLine="0"/>
              <w:rPr>
                <w:rFonts w:hint="default"/>
                <w:lang w:val="ru-RU"/>
              </w:rPr>
            </w:pPr>
            <w:r>
              <w:rPr>
                <w:rFonts w:hint="default"/>
                <w:lang w:val="ru-RU"/>
              </w:rPr>
              <w:t>04.02</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8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"https://m.edsoo.ru/7f4499a4"</w:instrText>
            </w:r>
            <w:r>
              <w:rPr>
                <w:rFonts w:ascii="Times New Roman" w:hAnsi="Times New Roman"/>
                <w:color w:val="0000FF"/>
                <w:u w:val="single"/>
              </w:rPr>
              <w:fldChar w:fldCharType="separate"/>
            </w:r>
            <w:r>
              <w:rPr>
                <w:rFonts w:ascii="Times New Roman" w:hAnsi="Times New Roman"/>
                <w:color w:val="0000FF"/>
                <w:u w:val="single"/>
              </w:rPr>
              <w:t>https://m.edsoo.ru/7f4499a4</w:t>
            </w:r>
            <w:r>
              <w:rPr>
                <w:rFonts w:ascii="Times New Roman" w:hAnsi="Times New Roman"/>
                <w:color w:val="0000FF"/>
                <w:u w:val="single"/>
              </w:rPr>
              <w:fldChar w:fldCharType="end"/>
            </w:r>
          </w:p>
        </w:tc>
      </w:tr>
      <w:tr w14:paraId="283ED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9020000">
            <w:pPr>
              <w:spacing w:after="0"/>
            </w:pPr>
            <w:r>
              <w:rPr>
                <w:rFonts w:ascii="Times New Roman" w:hAnsi="Times New Roman"/>
                <w:color w:val="000000"/>
                <w:sz w:val="24"/>
              </w:rPr>
              <w:t>41</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A020000">
            <w:pPr>
              <w:spacing w:after="0"/>
              <w:ind w:left="135" w:firstLine="0"/>
            </w:pPr>
            <w:r>
              <w:rPr>
                <w:rFonts w:ascii="Times New Roman" w:hAnsi="Times New Roman"/>
                <w:color w:val="000000"/>
                <w:sz w:val="24"/>
              </w:rPr>
              <w:t>Моя квартира/дом (описание дома)</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B02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C02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D02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E020000">
            <w:pPr>
              <w:spacing w:after="0"/>
              <w:ind w:left="135" w:firstLine="0"/>
              <w:rPr>
                <w:rFonts w:hint="default"/>
                <w:lang w:val="ru-RU"/>
              </w:rPr>
            </w:pPr>
            <w:r>
              <w:rPr>
                <w:rFonts w:hint="default"/>
                <w:lang w:val="ru-RU"/>
              </w:rPr>
              <w:t>07.02</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FF02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"https://m.edsoo.ru/7f449c6a"</w:instrText>
            </w:r>
            <w:r>
              <w:rPr>
                <w:rFonts w:ascii="Times New Roman" w:hAnsi="Times New Roman"/>
                <w:color w:val="0000FF"/>
                <w:u w:val="single"/>
              </w:rPr>
              <w:fldChar w:fldCharType="separate"/>
            </w:r>
            <w:r>
              <w:rPr>
                <w:rFonts w:ascii="Times New Roman" w:hAnsi="Times New Roman"/>
                <w:color w:val="0000FF"/>
                <w:u w:val="single"/>
              </w:rPr>
              <w:t>https://m.edsoo.ru/7f449c6a</w:t>
            </w:r>
            <w:r>
              <w:rPr>
                <w:rFonts w:ascii="Times New Roman" w:hAnsi="Times New Roman"/>
                <w:color w:val="0000FF"/>
                <w:u w:val="single"/>
              </w:rPr>
              <w:fldChar w:fldCharType="end"/>
            </w:r>
          </w:p>
        </w:tc>
      </w:tr>
      <w:tr w14:paraId="344358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0030000">
            <w:pPr>
              <w:spacing w:after="0"/>
            </w:pPr>
            <w:r>
              <w:rPr>
                <w:rFonts w:ascii="Times New Roman" w:hAnsi="Times New Roman"/>
                <w:color w:val="000000"/>
                <w:sz w:val="24"/>
              </w:rPr>
              <w:t>42</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1030000">
            <w:pPr>
              <w:spacing w:after="0"/>
              <w:ind w:left="135" w:firstLine="0"/>
            </w:pPr>
            <w:r>
              <w:rPr>
                <w:rFonts w:ascii="Times New Roman" w:hAnsi="Times New Roman"/>
                <w:color w:val="000000"/>
                <w:sz w:val="24"/>
              </w:rPr>
              <w:t>Моя комната</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2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3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4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5030000">
            <w:pPr>
              <w:spacing w:after="0"/>
              <w:ind w:left="135" w:firstLine="0"/>
              <w:rPr>
                <w:rFonts w:hint="default"/>
                <w:lang w:val="ru-RU"/>
              </w:rPr>
            </w:pPr>
            <w:r>
              <w:rPr>
                <w:rFonts w:hint="default"/>
                <w:lang w:val="ru-RU"/>
              </w:rPr>
              <w:t>11.02</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6030000">
            <w:pPr>
              <w:spacing w:after="0"/>
              <w:ind w:left="135" w:firstLine="0"/>
            </w:pPr>
          </w:p>
        </w:tc>
      </w:tr>
      <w:tr w14:paraId="2E3710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7030000">
            <w:pPr>
              <w:spacing w:after="0"/>
            </w:pPr>
            <w:r>
              <w:rPr>
                <w:rFonts w:ascii="Times New Roman" w:hAnsi="Times New Roman"/>
                <w:color w:val="000000"/>
                <w:sz w:val="24"/>
              </w:rPr>
              <w:t>43</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8030000">
            <w:pPr>
              <w:spacing w:after="0"/>
              <w:ind w:left="135" w:firstLine="0"/>
            </w:pPr>
            <w:r>
              <w:rPr>
                <w:rFonts w:ascii="Times New Roman" w:hAnsi="Times New Roman"/>
                <w:color w:val="000000"/>
                <w:sz w:val="24"/>
              </w:rPr>
              <w:t>Моя школа (школьные принадлежности)</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9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A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B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C030000">
            <w:pPr>
              <w:spacing w:after="0"/>
              <w:ind w:left="135" w:firstLine="0"/>
              <w:rPr>
                <w:rFonts w:hint="default"/>
                <w:lang w:val="ru-RU"/>
              </w:rPr>
            </w:pPr>
            <w:r>
              <w:rPr>
                <w:rFonts w:hint="default"/>
                <w:lang w:val="ru-RU"/>
              </w:rPr>
              <w:t>14.02</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D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"https://m.edsoo.ru/7f449e22"</w:instrText>
            </w:r>
            <w:r>
              <w:rPr>
                <w:rFonts w:ascii="Times New Roman" w:hAnsi="Times New Roman"/>
                <w:color w:val="0000FF"/>
                <w:u w:val="single"/>
              </w:rPr>
              <w:fldChar w:fldCharType="separate"/>
            </w:r>
            <w:r>
              <w:rPr>
                <w:rFonts w:ascii="Times New Roman" w:hAnsi="Times New Roman"/>
                <w:color w:val="0000FF"/>
                <w:u w:val="single"/>
              </w:rPr>
              <w:t>https://m.edsoo.ru/7f449e22</w:t>
            </w:r>
            <w:r>
              <w:rPr>
                <w:rFonts w:ascii="Times New Roman" w:hAnsi="Times New Roman"/>
                <w:color w:val="0000FF"/>
                <w:u w:val="single"/>
              </w:rPr>
              <w:fldChar w:fldCharType="end"/>
            </w:r>
          </w:p>
        </w:tc>
      </w:tr>
      <w:tr w14:paraId="5123F9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E030000">
            <w:pPr>
              <w:spacing w:after="0"/>
            </w:pPr>
            <w:r>
              <w:rPr>
                <w:rFonts w:ascii="Times New Roman" w:hAnsi="Times New Roman"/>
                <w:color w:val="000000"/>
                <w:sz w:val="24"/>
              </w:rPr>
              <w:t>44</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0F030000">
            <w:pPr>
              <w:spacing w:after="0"/>
              <w:ind w:left="135" w:firstLine="0"/>
            </w:pPr>
            <w:r>
              <w:rPr>
                <w:rFonts w:ascii="Times New Roman" w:hAnsi="Times New Roman"/>
                <w:color w:val="000000"/>
                <w:sz w:val="24"/>
              </w:rPr>
              <w:t>Моя школа (любимые предметы)</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0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1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2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3030000">
            <w:pPr>
              <w:spacing w:after="0"/>
              <w:ind w:left="135" w:firstLine="0"/>
              <w:rPr>
                <w:rFonts w:hint="default"/>
                <w:lang w:val="ru-RU"/>
              </w:rPr>
            </w:pPr>
            <w:r>
              <w:rPr>
                <w:rFonts w:hint="default"/>
                <w:lang w:val="ru-RU"/>
              </w:rPr>
              <w:t>18.02</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4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"https://m.edsoo.ru/7f449fc6"</w:instrText>
            </w:r>
            <w:r>
              <w:rPr>
                <w:rFonts w:ascii="Times New Roman" w:hAnsi="Times New Roman"/>
                <w:color w:val="0000FF"/>
                <w:u w:val="single"/>
              </w:rPr>
              <w:fldChar w:fldCharType="separate"/>
            </w:r>
            <w:r>
              <w:rPr>
                <w:rFonts w:ascii="Times New Roman" w:hAnsi="Times New Roman"/>
                <w:color w:val="0000FF"/>
                <w:u w:val="single"/>
              </w:rPr>
              <w:t>https://m.edsoo.ru/7f449fc6</w:t>
            </w:r>
            <w:r>
              <w:rPr>
                <w:rFonts w:ascii="Times New Roman" w:hAnsi="Times New Roman"/>
                <w:color w:val="0000FF"/>
                <w:u w:val="single"/>
              </w:rPr>
              <w:fldChar w:fldCharType="end"/>
            </w:r>
          </w:p>
        </w:tc>
      </w:tr>
      <w:tr w14:paraId="7D932D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5030000">
            <w:pPr>
              <w:spacing w:after="0"/>
            </w:pPr>
            <w:r>
              <w:rPr>
                <w:rFonts w:ascii="Times New Roman" w:hAnsi="Times New Roman"/>
                <w:color w:val="000000"/>
                <w:sz w:val="24"/>
              </w:rPr>
              <w:t>45</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6030000">
            <w:pPr>
              <w:spacing w:after="0"/>
              <w:ind w:left="135" w:firstLine="0"/>
            </w:pPr>
            <w:r>
              <w:rPr>
                <w:rFonts w:ascii="Times New Roman" w:hAnsi="Times New Roman"/>
                <w:color w:val="000000"/>
                <w:sz w:val="24"/>
              </w:rPr>
              <w:t>Моя школа (правила поведения)</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7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8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9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A030000">
            <w:pPr>
              <w:spacing w:after="0"/>
              <w:ind w:left="135" w:firstLine="0"/>
              <w:rPr>
                <w:rFonts w:hint="default"/>
                <w:lang w:val="ru-RU"/>
              </w:rPr>
            </w:pPr>
            <w:r>
              <w:rPr>
                <w:rFonts w:hint="default"/>
                <w:lang w:val="ru-RU"/>
              </w:rPr>
              <w:t>21.02</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B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"https://m.edsoo.ru/7f44a19c"</w:instrText>
            </w:r>
            <w:r>
              <w:rPr>
                <w:rFonts w:ascii="Times New Roman" w:hAnsi="Times New Roman"/>
                <w:color w:val="0000FF"/>
                <w:u w:val="single"/>
              </w:rPr>
              <w:fldChar w:fldCharType="separate"/>
            </w:r>
            <w:r>
              <w:rPr>
                <w:rFonts w:ascii="Times New Roman" w:hAnsi="Times New Roman"/>
                <w:color w:val="0000FF"/>
                <w:u w:val="single"/>
              </w:rPr>
              <w:t>https://m.edsoo.ru/7f44a19c</w:t>
            </w:r>
            <w:r>
              <w:rPr>
                <w:rFonts w:ascii="Times New Roman" w:hAnsi="Times New Roman"/>
                <w:color w:val="0000FF"/>
                <w:u w:val="single"/>
              </w:rPr>
              <w:fldChar w:fldCharType="end"/>
            </w:r>
          </w:p>
        </w:tc>
      </w:tr>
      <w:tr w14:paraId="7D275C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C030000">
            <w:pPr>
              <w:spacing w:after="0"/>
            </w:pPr>
            <w:r>
              <w:rPr>
                <w:rFonts w:ascii="Times New Roman" w:hAnsi="Times New Roman"/>
                <w:color w:val="000000"/>
                <w:sz w:val="24"/>
              </w:rPr>
              <w:t>46</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D030000">
            <w:pPr>
              <w:spacing w:after="0"/>
              <w:ind w:left="135" w:firstLine="0"/>
            </w:pPr>
            <w:r>
              <w:rPr>
                <w:rFonts w:ascii="Times New Roman" w:hAnsi="Times New Roman"/>
                <w:color w:val="000000"/>
                <w:sz w:val="24"/>
              </w:rPr>
              <w:t>Моя школа (мои одноклассники)</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E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1F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0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1030000">
            <w:pPr>
              <w:spacing w:after="0"/>
              <w:ind w:left="135" w:firstLine="0"/>
              <w:rPr>
                <w:rFonts w:hint="default"/>
                <w:lang w:val="ru-RU"/>
              </w:rPr>
            </w:pPr>
            <w:r>
              <w:rPr>
                <w:rFonts w:hint="default"/>
                <w:lang w:val="ru-RU"/>
              </w:rPr>
              <w:t>25.02</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2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"https://m.edsoo.ru/7f44a570"</w:instrText>
            </w:r>
            <w:r>
              <w:rPr>
                <w:rFonts w:ascii="Times New Roman" w:hAnsi="Times New Roman"/>
                <w:color w:val="0000FF"/>
                <w:u w:val="single"/>
              </w:rPr>
              <w:fldChar w:fldCharType="separate"/>
            </w:r>
            <w:r>
              <w:rPr>
                <w:rFonts w:ascii="Times New Roman" w:hAnsi="Times New Roman"/>
                <w:color w:val="0000FF"/>
                <w:u w:val="single"/>
              </w:rPr>
              <w:t>https://m.edsoo.ru/7f44a570</w:t>
            </w:r>
            <w:r>
              <w:rPr>
                <w:rFonts w:ascii="Times New Roman" w:hAnsi="Times New Roman"/>
                <w:color w:val="0000FF"/>
                <w:u w:val="single"/>
              </w:rPr>
              <w:fldChar w:fldCharType="end"/>
            </w:r>
          </w:p>
        </w:tc>
      </w:tr>
      <w:tr w14:paraId="488931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3030000">
            <w:pPr>
              <w:spacing w:after="0"/>
            </w:pPr>
            <w:r>
              <w:rPr>
                <w:rFonts w:ascii="Times New Roman" w:hAnsi="Times New Roman"/>
                <w:color w:val="000000"/>
                <w:sz w:val="24"/>
              </w:rPr>
              <w:t>47</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4030000">
            <w:pPr>
              <w:spacing w:after="0"/>
              <w:ind w:left="135" w:firstLine="0"/>
            </w:pPr>
            <w:r>
              <w:rPr>
                <w:rFonts w:ascii="Times New Roman" w:hAnsi="Times New Roman"/>
                <w:color w:val="000000"/>
                <w:sz w:val="24"/>
              </w:rPr>
              <w:t>Мои друзья (представляем друга одноклассникам)</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5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6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7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8030000">
            <w:pPr>
              <w:spacing w:after="0"/>
              <w:ind w:left="135" w:firstLine="0"/>
              <w:rPr>
                <w:rFonts w:hint="default"/>
                <w:lang w:val="ru-RU"/>
              </w:rPr>
            </w:pPr>
            <w:r>
              <w:rPr>
                <w:rFonts w:hint="default"/>
                <w:lang w:val="ru-RU"/>
              </w:rPr>
              <w:t>28.02</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9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"https://m.edsoo.ru/7f44a778"</w:instrText>
            </w:r>
            <w:r>
              <w:rPr>
                <w:rFonts w:ascii="Times New Roman" w:hAnsi="Times New Roman"/>
                <w:color w:val="0000FF"/>
                <w:u w:val="single"/>
              </w:rPr>
              <w:fldChar w:fldCharType="separate"/>
            </w:r>
            <w:r>
              <w:rPr>
                <w:rFonts w:ascii="Times New Roman" w:hAnsi="Times New Roman"/>
                <w:color w:val="0000FF"/>
                <w:u w:val="single"/>
              </w:rPr>
              <w:t>https://m.edsoo.ru/7f44a778</w:t>
            </w:r>
            <w:r>
              <w:rPr>
                <w:rFonts w:ascii="Times New Roman" w:hAnsi="Times New Roman"/>
                <w:color w:val="0000FF"/>
                <w:u w:val="single"/>
              </w:rPr>
              <w:fldChar w:fldCharType="end"/>
            </w:r>
          </w:p>
        </w:tc>
      </w:tr>
      <w:tr w14:paraId="5FB59E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A030000">
            <w:pPr>
              <w:spacing w:after="0"/>
            </w:pPr>
            <w:r>
              <w:rPr>
                <w:rFonts w:ascii="Times New Roman" w:hAnsi="Times New Roman"/>
                <w:color w:val="000000"/>
                <w:sz w:val="24"/>
              </w:rPr>
              <w:t>48</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B030000">
            <w:pPr>
              <w:spacing w:after="0"/>
              <w:ind w:left="135" w:firstLine="0"/>
            </w:pPr>
            <w:r>
              <w:rPr>
                <w:rFonts w:ascii="Times New Roman" w:hAnsi="Times New Roman"/>
                <w:color w:val="000000"/>
                <w:sz w:val="24"/>
              </w:rPr>
              <w:t>Мои друзья (совместные занятия после уроков, игры, кружки)</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C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D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E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2F030000">
            <w:pPr>
              <w:spacing w:after="0"/>
              <w:ind w:left="135" w:firstLine="0"/>
              <w:rPr>
                <w:rFonts w:hint="default"/>
                <w:lang w:val="ru-RU"/>
              </w:rPr>
            </w:pPr>
            <w:r>
              <w:rPr>
                <w:rFonts w:hint="default"/>
                <w:lang w:val="ru-RU"/>
              </w:rPr>
              <w:t>04.03</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0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"https://m.edsoo.ru/7f44a930"</w:instrText>
            </w:r>
            <w:r>
              <w:rPr>
                <w:rFonts w:ascii="Times New Roman" w:hAnsi="Times New Roman"/>
                <w:color w:val="0000FF"/>
                <w:u w:val="single"/>
              </w:rPr>
              <w:fldChar w:fldCharType="separate"/>
            </w:r>
            <w:r>
              <w:rPr>
                <w:rFonts w:ascii="Times New Roman" w:hAnsi="Times New Roman"/>
                <w:color w:val="0000FF"/>
                <w:u w:val="single"/>
              </w:rPr>
              <w:t>https://m.edsoo.ru/7f44a930</w:t>
            </w:r>
            <w:r>
              <w:rPr>
                <w:rFonts w:ascii="Times New Roman" w:hAnsi="Times New Roman"/>
                <w:color w:val="0000FF"/>
                <w:u w:val="single"/>
              </w:rPr>
              <w:fldChar w:fldCharType="end"/>
            </w:r>
          </w:p>
        </w:tc>
      </w:tr>
      <w:tr w14:paraId="5BFD9D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1030000">
            <w:pPr>
              <w:spacing w:after="0"/>
            </w:pPr>
            <w:r>
              <w:rPr>
                <w:rFonts w:ascii="Times New Roman" w:hAnsi="Times New Roman"/>
                <w:color w:val="000000"/>
                <w:sz w:val="24"/>
              </w:rPr>
              <w:t>49</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2030000">
            <w:pPr>
              <w:spacing w:after="0"/>
              <w:ind w:left="135" w:firstLine="0"/>
            </w:pPr>
            <w:r>
              <w:rPr>
                <w:rFonts w:ascii="Times New Roman" w:hAnsi="Times New Roman"/>
                <w:color w:val="000000"/>
                <w:sz w:val="24"/>
              </w:rPr>
              <w:t>Моя малая родина (достопримечательности, интересные места для посещения)</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3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4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5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6030000">
            <w:pPr>
              <w:spacing w:after="0"/>
              <w:ind w:left="135" w:firstLine="0"/>
              <w:rPr>
                <w:rFonts w:hint="default"/>
                <w:lang w:val="ru-RU"/>
              </w:rPr>
            </w:pPr>
            <w:r>
              <w:rPr>
                <w:rFonts w:hint="default"/>
                <w:lang w:val="ru-RU"/>
              </w:rPr>
              <w:t>07.03</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7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"https://m.edsoo.ru/7f44bb96"</w:instrText>
            </w:r>
            <w:r>
              <w:rPr>
                <w:rFonts w:ascii="Times New Roman" w:hAnsi="Times New Roman"/>
                <w:color w:val="0000FF"/>
                <w:u w:val="single"/>
              </w:rPr>
              <w:fldChar w:fldCharType="separate"/>
            </w:r>
            <w:r>
              <w:rPr>
                <w:rFonts w:ascii="Times New Roman" w:hAnsi="Times New Roman"/>
                <w:color w:val="0000FF"/>
                <w:u w:val="single"/>
              </w:rPr>
              <w:t>https://m.edsoo.ru/7f44bb96</w:t>
            </w:r>
            <w:r>
              <w:rPr>
                <w:rFonts w:ascii="Times New Roman" w:hAnsi="Times New Roman"/>
                <w:color w:val="0000FF"/>
                <w:u w:val="single"/>
              </w:rPr>
              <w:fldChar w:fldCharType="end"/>
            </w:r>
          </w:p>
        </w:tc>
      </w:tr>
      <w:tr w14:paraId="5985B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8030000">
            <w:pPr>
              <w:spacing w:after="0"/>
            </w:pPr>
            <w:r>
              <w:rPr>
                <w:rFonts w:ascii="Times New Roman" w:hAnsi="Times New Roman"/>
                <w:color w:val="000000"/>
                <w:sz w:val="24"/>
              </w:rPr>
              <w:t>50</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9030000">
            <w:pPr>
              <w:spacing w:after="0"/>
              <w:ind w:left="135" w:firstLine="0"/>
            </w:pPr>
            <w:r>
              <w:rPr>
                <w:rFonts w:ascii="Times New Roman" w:hAnsi="Times New Roman"/>
                <w:color w:val="000000"/>
                <w:sz w:val="24"/>
              </w:rPr>
              <w:t>Моя малая родина (что было в моём городе/селе раньше)</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A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B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C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D030000">
            <w:pPr>
              <w:spacing w:after="0"/>
              <w:ind w:left="135" w:firstLine="0"/>
              <w:rPr>
                <w:rFonts w:hint="default"/>
                <w:lang w:val="ru-RU"/>
              </w:rPr>
            </w:pPr>
            <w:r>
              <w:rPr>
                <w:rFonts w:hint="default"/>
                <w:lang w:val="ru-RU"/>
              </w:rPr>
              <w:t>11.03</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E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"https://m.edsoo.ru/7f44bd6c"</w:instrText>
            </w:r>
            <w:r>
              <w:rPr>
                <w:rFonts w:ascii="Times New Roman" w:hAnsi="Times New Roman"/>
                <w:color w:val="0000FF"/>
                <w:u w:val="single"/>
              </w:rPr>
              <w:fldChar w:fldCharType="separate"/>
            </w:r>
            <w:r>
              <w:rPr>
                <w:rFonts w:ascii="Times New Roman" w:hAnsi="Times New Roman"/>
                <w:color w:val="0000FF"/>
                <w:u w:val="single"/>
              </w:rPr>
              <w:t>https://m.edsoo.ru/7f44bd6c</w:t>
            </w:r>
            <w:r>
              <w:rPr>
                <w:rFonts w:ascii="Times New Roman" w:hAnsi="Times New Roman"/>
                <w:color w:val="0000FF"/>
                <w:u w:val="single"/>
              </w:rPr>
              <w:fldChar w:fldCharType="end"/>
            </w:r>
          </w:p>
        </w:tc>
      </w:tr>
      <w:tr w14:paraId="4D20B8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3F030000">
            <w:pPr>
              <w:spacing w:after="0"/>
            </w:pPr>
            <w:r>
              <w:rPr>
                <w:rFonts w:ascii="Times New Roman" w:hAnsi="Times New Roman"/>
                <w:color w:val="000000"/>
                <w:sz w:val="24"/>
              </w:rPr>
              <w:t>51</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0030000">
            <w:pPr>
              <w:spacing w:after="0"/>
              <w:ind w:left="135" w:firstLine="0"/>
            </w:pPr>
            <w:r>
              <w:rPr>
                <w:rFonts w:ascii="Times New Roman" w:hAnsi="Times New Roman"/>
                <w:color w:val="000000"/>
                <w:sz w:val="24"/>
              </w:rPr>
              <w:t>Дикие и домашние животные (разные виды)</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1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2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3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4030000">
            <w:pPr>
              <w:spacing w:after="0"/>
              <w:ind w:left="135" w:firstLine="0"/>
              <w:rPr>
                <w:rFonts w:hint="default"/>
                <w:lang w:val="ru-RU"/>
              </w:rPr>
            </w:pPr>
            <w:r>
              <w:rPr>
                <w:rFonts w:hint="default"/>
                <w:lang w:val="ru-RU"/>
              </w:rPr>
              <w:t>14.03</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5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"https://m.edsoo.ru/7f44aae8"</w:instrText>
            </w:r>
            <w:r>
              <w:rPr>
                <w:rFonts w:ascii="Times New Roman" w:hAnsi="Times New Roman"/>
                <w:color w:val="0000FF"/>
                <w:u w:val="single"/>
              </w:rPr>
              <w:fldChar w:fldCharType="separate"/>
            </w:r>
            <w:r>
              <w:rPr>
                <w:rFonts w:ascii="Times New Roman" w:hAnsi="Times New Roman"/>
                <w:color w:val="0000FF"/>
                <w:u w:val="single"/>
              </w:rPr>
              <w:t>https://m.edsoo.ru/7f44aae8</w:t>
            </w:r>
            <w:r>
              <w:rPr>
                <w:rFonts w:ascii="Times New Roman" w:hAnsi="Times New Roman"/>
                <w:color w:val="0000FF"/>
                <w:u w:val="single"/>
              </w:rPr>
              <w:fldChar w:fldCharType="end"/>
            </w:r>
          </w:p>
        </w:tc>
      </w:tr>
      <w:tr w14:paraId="10E72D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6030000">
            <w:pPr>
              <w:spacing w:after="0"/>
            </w:pPr>
            <w:r>
              <w:rPr>
                <w:rFonts w:ascii="Times New Roman" w:hAnsi="Times New Roman"/>
                <w:color w:val="000000"/>
                <w:sz w:val="24"/>
              </w:rPr>
              <w:t>52</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7030000">
            <w:pPr>
              <w:spacing w:after="0"/>
              <w:ind w:left="135" w:firstLine="0"/>
            </w:pPr>
            <w:r>
              <w:rPr>
                <w:rFonts w:ascii="Times New Roman" w:hAnsi="Times New Roman"/>
                <w:color w:val="000000"/>
                <w:sz w:val="24"/>
              </w:rPr>
              <w:t>Дикие и домашние животные (описание внешности)</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8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9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A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B030000">
            <w:pPr>
              <w:spacing w:after="0"/>
              <w:ind w:left="135" w:firstLine="0"/>
              <w:rPr>
                <w:rFonts w:hint="default"/>
                <w:lang w:val="ru-RU"/>
              </w:rPr>
            </w:pPr>
            <w:r>
              <w:rPr>
                <w:rFonts w:hint="default"/>
                <w:lang w:val="ru-RU"/>
              </w:rPr>
              <w:t>18.03</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C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"https://m.edsoo.ru/7f44ac8c"</w:instrText>
            </w:r>
            <w:r>
              <w:rPr>
                <w:rFonts w:ascii="Times New Roman" w:hAnsi="Times New Roman"/>
                <w:color w:val="0000FF"/>
                <w:u w:val="single"/>
              </w:rPr>
              <w:fldChar w:fldCharType="separate"/>
            </w:r>
            <w:r>
              <w:rPr>
                <w:rFonts w:ascii="Times New Roman" w:hAnsi="Times New Roman"/>
                <w:color w:val="0000FF"/>
                <w:u w:val="single"/>
              </w:rPr>
              <w:t>https://m.edsoo.ru/7f44ac8c</w:t>
            </w:r>
            <w:r>
              <w:rPr>
                <w:rFonts w:ascii="Times New Roman" w:hAnsi="Times New Roman"/>
                <w:color w:val="0000FF"/>
                <w:u w:val="single"/>
              </w:rPr>
              <w:fldChar w:fldCharType="end"/>
            </w:r>
          </w:p>
        </w:tc>
      </w:tr>
      <w:tr w14:paraId="695BC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D030000">
            <w:pPr>
              <w:spacing w:after="0"/>
            </w:pPr>
            <w:r>
              <w:rPr>
                <w:rFonts w:ascii="Times New Roman" w:hAnsi="Times New Roman"/>
                <w:color w:val="000000"/>
                <w:sz w:val="24"/>
              </w:rPr>
              <w:t>53</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E030000">
            <w:pPr>
              <w:spacing w:after="0"/>
              <w:ind w:left="135" w:firstLine="0"/>
            </w:pPr>
            <w:r>
              <w:rPr>
                <w:rFonts w:ascii="Times New Roman" w:hAnsi="Times New Roman"/>
                <w:color w:val="000000"/>
                <w:sz w:val="24"/>
              </w:rPr>
              <w:t>Дикие и домашние животные (что они умеют)</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4F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0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1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2030000">
            <w:pPr>
              <w:spacing w:after="0"/>
              <w:ind w:left="135" w:firstLine="0"/>
              <w:rPr>
                <w:rFonts w:hint="default"/>
                <w:lang w:val="ru-RU"/>
              </w:rPr>
            </w:pPr>
            <w:r>
              <w:rPr>
                <w:rFonts w:hint="default"/>
                <w:lang w:val="ru-RU"/>
              </w:rPr>
              <w:t>21.03</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3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"https://m.edsoo.ru/7f44ae44"</w:instrText>
            </w:r>
            <w:r>
              <w:rPr>
                <w:rFonts w:ascii="Times New Roman" w:hAnsi="Times New Roman"/>
                <w:color w:val="0000FF"/>
                <w:u w:val="single"/>
              </w:rPr>
              <w:fldChar w:fldCharType="separate"/>
            </w:r>
            <w:r>
              <w:rPr>
                <w:rFonts w:ascii="Times New Roman" w:hAnsi="Times New Roman"/>
                <w:color w:val="0000FF"/>
                <w:u w:val="single"/>
              </w:rPr>
              <w:t>https://m.edsoo.ru/7f44ae44</w:t>
            </w:r>
            <w:r>
              <w:rPr>
                <w:rFonts w:ascii="Times New Roman" w:hAnsi="Times New Roman"/>
                <w:color w:val="0000FF"/>
                <w:u w:val="single"/>
              </w:rPr>
              <w:fldChar w:fldCharType="end"/>
            </w:r>
          </w:p>
        </w:tc>
      </w:tr>
      <w:tr w14:paraId="63F0BE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4030000">
            <w:pPr>
              <w:spacing w:after="0"/>
            </w:pPr>
            <w:r>
              <w:rPr>
                <w:rFonts w:ascii="Times New Roman" w:hAnsi="Times New Roman"/>
                <w:color w:val="000000"/>
                <w:sz w:val="24"/>
              </w:rPr>
              <w:t>54</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5030000">
            <w:pPr>
              <w:spacing w:after="0"/>
              <w:ind w:left="135" w:firstLine="0"/>
            </w:pPr>
            <w:r>
              <w:rPr>
                <w:rFonts w:ascii="Times New Roman" w:hAnsi="Times New Roman"/>
                <w:color w:val="000000"/>
                <w:sz w:val="24"/>
              </w:rPr>
              <w:t>Погода</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6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7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8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9030000">
            <w:pPr>
              <w:spacing w:after="0"/>
              <w:ind w:left="135" w:firstLine="0"/>
              <w:rPr>
                <w:rFonts w:hint="default"/>
                <w:lang w:val="ru-RU"/>
              </w:rPr>
            </w:pPr>
            <w:r>
              <w:rPr>
                <w:rFonts w:hint="default"/>
                <w:lang w:val="ru-RU"/>
              </w:rPr>
              <w:t>01.04</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A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"https://m.edsoo.ru/7f44b344"</w:instrText>
            </w:r>
            <w:r>
              <w:rPr>
                <w:rFonts w:ascii="Times New Roman" w:hAnsi="Times New Roman"/>
                <w:color w:val="0000FF"/>
                <w:u w:val="single"/>
              </w:rPr>
              <w:fldChar w:fldCharType="separate"/>
            </w:r>
            <w:r>
              <w:rPr>
                <w:rFonts w:ascii="Times New Roman" w:hAnsi="Times New Roman"/>
                <w:color w:val="0000FF"/>
                <w:u w:val="single"/>
              </w:rPr>
              <w:t>https://m.edsoo.ru/7f44b344</w:t>
            </w:r>
            <w:r>
              <w:rPr>
                <w:rFonts w:ascii="Times New Roman" w:hAnsi="Times New Roman"/>
                <w:color w:val="0000FF"/>
                <w:u w:val="single"/>
              </w:rPr>
              <w:fldChar w:fldCharType="end"/>
            </w:r>
          </w:p>
        </w:tc>
      </w:tr>
      <w:tr w14:paraId="7BA635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B030000">
            <w:pPr>
              <w:spacing w:after="0"/>
            </w:pPr>
            <w:r>
              <w:rPr>
                <w:rFonts w:ascii="Times New Roman" w:hAnsi="Times New Roman"/>
                <w:color w:val="000000"/>
                <w:sz w:val="24"/>
              </w:rPr>
              <w:t>55</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C030000">
            <w:pPr>
              <w:spacing w:after="0"/>
              <w:ind w:left="135" w:firstLine="0"/>
            </w:pPr>
            <w:r>
              <w:rPr>
                <w:rFonts w:ascii="Times New Roman" w:hAnsi="Times New Roman"/>
                <w:color w:val="000000"/>
                <w:sz w:val="24"/>
              </w:rPr>
              <w:t>Времена года: месяцы</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D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E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5F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0030000">
            <w:pPr>
              <w:spacing w:after="0"/>
              <w:ind w:left="135" w:firstLine="0"/>
              <w:rPr>
                <w:rFonts w:hint="default"/>
                <w:lang w:val="ru-RU"/>
              </w:rPr>
            </w:pPr>
            <w:r>
              <w:rPr>
                <w:rFonts w:hint="default"/>
                <w:lang w:val="ru-RU"/>
              </w:rPr>
              <w:t>04.04</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1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"https://m.edsoo.ru/7f44b6aa"</w:instrText>
            </w:r>
            <w:r>
              <w:rPr>
                <w:rFonts w:ascii="Times New Roman" w:hAnsi="Times New Roman"/>
                <w:color w:val="0000FF"/>
                <w:u w:val="single"/>
              </w:rPr>
              <w:fldChar w:fldCharType="separate"/>
            </w:r>
            <w:r>
              <w:rPr>
                <w:rFonts w:ascii="Times New Roman" w:hAnsi="Times New Roman"/>
                <w:color w:val="0000FF"/>
                <w:u w:val="single"/>
              </w:rPr>
              <w:t>https://m.edsoo.ru/7f44b6aa</w:t>
            </w:r>
            <w:r>
              <w:rPr>
                <w:rFonts w:ascii="Times New Roman" w:hAnsi="Times New Roman"/>
                <w:color w:val="0000FF"/>
                <w:u w:val="single"/>
              </w:rPr>
              <w:fldChar w:fldCharType="end"/>
            </w:r>
          </w:p>
        </w:tc>
      </w:tr>
      <w:tr w14:paraId="6ADB4E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2030000">
            <w:pPr>
              <w:spacing w:after="0"/>
            </w:pPr>
            <w:r>
              <w:rPr>
                <w:rFonts w:ascii="Times New Roman" w:hAnsi="Times New Roman"/>
                <w:color w:val="000000"/>
                <w:sz w:val="24"/>
              </w:rPr>
              <w:t>56</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3030000">
            <w:pPr>
              <w:spacing w:after="0"/>
              <w:ind w:left="135" w:firstLine="0"/>
            </w:pPr>
            <w:r>
              <w:rPr>
                <w:rFonts w:ascii="Times New Roman" w:hAnsi="Times New Roman"/>
                <w:color w:val="000000"/>
                <w:sz w:val="24"/>
              </w:rPr>
              <w:t>Обобщение по теме «Мир вокруг меня»</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4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5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6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7030000">
            <w:pPr>
              <w:spacing w:after="0"/>
              <w:ind w:left="135" w:firstLine="0"/>
              <w:rPr>
                <w:rFonts w:hint="default"/>
                <w:lang w:val="ru-RU"/>
              </w:rPr>
            </w:pPr>
            <w:r>
              <w:rPr>
                <w:rFonts w:hint="default"/>
                <w:lang w:val="ru-RU"/>
              </w:rPr>
              <w:t>08.04</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8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"https://m.edsoo.ru/7f44c0b4"</w:instrText>
            </w:r>
            <w:r>
              <w:rPr>
                <w:rFonts w:ascii="Times New Roman" w:hAnsi="Times New Roman"/>
                <w:color w:val="0000FF"/>
                <w:u w:val="single"/>
              </w:rPr>
              <w:fldChar w:fldCharType="separate"/>
            </w:r>
            <w:r>
              <w:rPr>
                <w:rFonts w:ascii="Times New Roman" w:hAnsi="Times New Roman"/>
                <w:color w:val="0000FF"/>
                <w:u w:val="single"/>
              </w:rPr>
              <w:t>https://m.edsoo.ru/7f44c0b4</w:t>
            </w:r>
            <w:r>
              <w:rPr>
                <w:rFonts w:ascii="Times New Roman" w:hAnsi="Times New Roman"/>
                <w:color w:val="0000FF"/>
                <w:u w:val="single"/>
              </w:rPr>
              <w:fldChar w:fldCharType="end"/>
            </w:r>
          </w:p>
        </w:tc>
      </w:tr>
      <w:tr w14:paraId="61A6BF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9030000">
            <w:pPr>
              <w:spacing w:after="0"/>
            </w:pPr>
            <w:r>
              <w:rPr>
                <w:rFonts w:ascii="Times New Roman" w:hAnsi="Times New Roman"/>
                <w:color w:val="000000"/>
                <w:sz w:val="24"/>
              </w:rPr>
              <w:t>57</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A030000">
            <w:pPr>
              <w:spacing w:after="0"/>
              <w:ind w:left="135" w:firstLine="0"/>
            </w:pPr>
            <w:r>
              <w:rPr>
                <w:rFonts w:ascii="Times New Roman" w:hAnsi="Times New Roman"/>
                <w:color w:val="000000"/>
                <w:sz w:val="24"/>
              </w:rPr>
              <w:t>Контроль по теме «Мир вокруг меня»</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B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C030000">
            <w:pPr>
              <w:spacing w:after="0"/>
              <w:ind w:left="135" w:firstLine="0"/>
              <w:jc w:val="center"/>
            </w:pPr>
            <w:r>
              <w:rPr>
                <w:rFonts w:ascii="Times New Roman" w:hAnsi="Times New Roman"/>
                <w:color w:val="000000"/>
                <w:sz w:val="24"/>
              </w:rPr>
              <w:t xml:space="preserve"> 1 </w:t>
            </w: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D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E030000">
            <w:pPr>
              <w:spacing w:after="0"/>
              <w:ind w:left="135" w:firstLine="0"/>
              <w:rPr>
                <w:rFonts w:hint="default"/>
                <w:lang w:val="ru-RU"/>
              </w:rPr>
            </w:pPr>
            <w:r>
              <w:rPr>
                <w:rFonts w:hint="default"/>
                <w:lang w:val="ru-RU"/>
              </w:rPr>
              <w:t>11.04</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6F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"https://m.edsoo.ru/7f44c0b4"</w:instrText>
            </w:r>
            <w:r>
              <w:rPr>
                <w:rFonts w:ascii="Times New Roman" w:hAnsi="Times New Roman"/>
                <w:color w:val="0000FF"/>
                <w:u w:val="single"/>
              </w:rPr>
              <w:fldChar w:fldCharType="separate"/>
            </w:r>
            <w:r>
              <w:rPr>
                <w:rFonts w:ascii="Times New Roman" w:hAnsi="Times New Roman"/>
                <w:color w:val="0000FF"/>
                <w:u w:val="single"/>
              </w:rPr>
              <w:t>https://m.edsoo.ru/7f44c0b4</w:t>
            </w:r>
            <w:r>
              <w:rPr>
                <w:rFonts w:ascii="Times New Roman" w:hAnsi="Times New Roman"/>
                <w:color w:val="0000FF"/>
                <w:u w:val="single"/>
              </w:rPr>
              <w:fldChar w:fldCharType="end"/>
            </w:r>
          </w:p>
        </w:tc>
      </w:tr>
      <w:tr w14:paraId="2FB909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0030000">
            <w:pPr>
              <w:spacing w:after="0"/>
            </w:pPr>
            <w:r>
              <w:rPr>
                <w:rFonts w:ascii="Times New Roman" w:hAnsi="Times New Roman"/>
                <w:color w:val="000000"/>
                <w:sz w:val="24"/>
              </w:rPr>
              <w:t>58</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1030000">
            <w:pPr>
              <w:spacing w:after="0"/>
              <w:ind w:left="135" w:firstLine="0"/>
            </w:pPr>
            <w:r>
              <w:rPr>
                <w:rFonts w:ascii="Times New Roman" w:hAnsi="Times New Roman"/>
                <w:color w:val="000000"/>
                <w:sz w:val="24"/>
              </w:rPr>
              <w:t>Моя родная страна</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2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3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4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5030000">
            <w:pPr>
              <w:spacing w:after="0"/>
              <w:ind w:left="135" w:firstLine="0"/>
              <w:rPr>
                <w:rFonts w:hint="default"/>
                <w:lang w:val="ru-RU"/>
              </w:rPr>
            </w:pPr>
            <w:r>
              <w:rPr>
                <w:rFonts w:hint="default"/>
                <w:lang w:val="ru-RU"/>
              </w:rPr>
              <w:t>15.04</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6030000">
            <w:pPr>
              <w:spacing w:after="0"/>
              <w:ind w:left="135" w:firstLine="0"/>
            </w:pPr>
          </w:p>
        </w:tc>
      </w:tr>
      <w:tr w14:paraId="765FC6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7030000">
            <w:pPr>
              <w:spacing w:after="0"/>
            </w:pPr>
            <w:r>
              <w:rPr>
                <w:rFonts w:ascii="Times New Roman" w:hAnsi="Times New Roman"/>
                <w:color w:val="000000"/>
                <w:sz w:val="24"/>
              </w:rPr>
              <w:t>59</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8030000">
            <w:pPr>
              <w:spacing w:after="0"/>
              <w:ind w:left="135" w:firstLine="0"/>
            </w:pPr>
            <w:r>
              <w:rPr>
                <w:rFonts w:ascii="Times New Roman" w:hAnsi="Times New Roman"/>
                <w:color w:val="000000"/>
                <w:sz w:val="24"/>
              </w:rPr>
              <w:t>Родная страна (главные достопримечательности и интересные факты)</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9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A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B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C030000">
            <w:pPr>
              <w:spacing w:after="0"/>
              <w:ind w:left="135" w:firstLine="0"/>
              <w:rPr>
                <w:rFonts w:hint="default"/>
                <w:lang w:val="ru-RU"/>
              </w:rPr>
            </w:pPr>
            <w:r>
              <w:rPr>
                <w:rFonts w:hint="default"/>
                <w:lang w:val="ru-RU"/>
              </w:rPr>
              <w:t>18.04</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D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"https://m.edsoo.ru/7f44c276"</w:instrText>
            </w:r>
            <w:r>
              <w:rPr>
                <w:rFonts w:ascii="Times New Roman" w:hAnsi="Times New Roman"/>
                <w:color w:val="0000FF"/>
                <w:u w:val="single"/>
              </w:rPr>
              <w:fldChar w:fldCharType="separate"/>
            </w:r>
            <w:r>
              <w:rPr>
                <w:rFonts w:ascii="Times New Roman" w:hAnsi="Times New Roman"/>
                <w:color w:val="0000FF"/>
                <w:u w:val="single"/>
              </w:rPr>
              <w:t>https://m.edsoo.ru/7f44c276</w:t>
            </w:r>
            <w:r>
              <w:rPr>
                <w:rFonts w:ascii="Times New Roman" w:hAnsi="Times New Roman"/>
                <w:color w:val="0000FF"/>
                <w:u w:val="single"/>
              </w:rPr>
              <w:fldChar w:fldCharType="end"/>
            </w:r>
          </w:p>
        </w:tc>
      </w:tr>
      <w:tr w14:paraId="3C574B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E030000">
            <w:pPr>
              <w:spacing w:after="0"/>
            </w:pPr>
            <w:r>
              <w:rPr>
                <w:rFonts w:ascii="Times New Roman" w:hAnsi="Times New Roman"/>
                <w:color w:val="000000"/>
                <w:sz w:val="24"/>
              </w:rPr>
              <w:t>60</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7F030000">
            <w:pPr>
              <w:spacing w:after="0"/>
              <w:ind w:left="135" w:firstLine="0"/>
            </w:pPr>
            <w:r>
              <w:rPr>
                <w:rFonts w:ascii="Times New Roman" w:hAnsi="Times New Roman"/>
                <w:color w:val="000000"/>
                <w:sz w:val="24"/>
              </w:rPr>
              <w:t>Страны изучаемого языка (столица, достопримечательности – Великобритания)</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0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1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2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3030000">
            <w:pPr>
              <w:spacing w:after="0"/>
              <w:ind w:left="135" w:firstLine="0"/>
              <w:rPr>
                <w:rFonts w:hint="default"/>
                <w:lang w:val="ru-RU"/>
              </w:rPr>
            </w:pPr>
            <w:r>
              <w:rPr>
                <w:rFonts w:hint="default"/>
                <w:lang w:val="ru-RU"/>
              </w:rPr>
              <w:t>22.04</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4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"https://m.edsoo.ru/7f44c5fa"</w:instrText>
            </w:r>
            <w:r>
              <w:rPr>
                <w:rFonts w:ascii="Times New Roman" w:hAnsi="Times New Roman"/>
                <w:color w:val="0000FF"/>
                <w:u w:val="single"/>
              </w:rPr>
              <w:fldChar w:fldCharType="separate"/>
            </w:r>
            <w:r>
              <w:rPr>
                <w:rFonts w:ascii="Times New Roman" w:hAnsi="Times New Roman"/>
                <w:color w:val="0000FF"/>
                <w:u w:val="single"/>
              </w:rPr>
              <w:t>https://m.edsoo.ru/7f44c5fa</w:t>
            </w:r>
            <w:r>
              <w:rPr>
                <w:rFonts w:ascii="Times New Roman" w:hAnsi="Times New Roman"/>
                <w:color w:val="0000FF"/>
                <w:u w:val="single"/>
              </w:rPr>
              <w:fldChar w:fldCharType="end"/>
            </w:r>
          </w:p>
        </w:tc>
      </w:tr>
      <w:tr w14:paraId="07EC44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5030000">
            <w:pPr>
              <w:spacing w:after="0"/>
            </w:pPr>
            <w:r>
              <w:rPr>
                <w:rFonts w:ascii="Times New Roman" w:hAnsi="Times New Roman"/>
                <w:color w:val="000000"/>
                <w:sz w:val="24"/>
              </w:rPr>
              <w:t>61</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6030000">
            <w:pPr>
              <w:spacing w:after="0"/>
              <w:ind w:left="135" w:firstLine="0"/>
            </w:pPr>
            <w:r>
              <w:rPr>
                <w:rFonts w:ascii="Times New Roman" w:hAnsi="Times New Roman"/>
                <w:color w:val="000000"/>
                <w:sz w:val="24"/>
              </w:rPr>
              <w:t>Страны изучаемого языка (интересные факты – Великобритания)</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7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8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9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A030000">
            <w:pPr>
              <w:spacing w:after="0"/>
              <w:ind w:left="135" w:firstLine="0"/>
              <w:rPr>
                <w:rFonts w:hint="default"/>
                <w:lang w:val="ru-RU"/>
              </w:rPr>
            </w:pPr>
            <w:r>
              <w:rPr>
                <w:rFonts w:hint="default"/>
                <w:lang w:val="ru-RU"/>
              </w:rPr>
              <w:t>25.04</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B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"https://m.edsoo.ru/7f44c7e4"</w:instrText>
            </w:r>
            <w:r>
              <w:rPr>
                <w:rFonts w:ascii="Times New Roman" w:hAnsi="Times New Roman"/>
                <w:color w:val="0000FF"/>
                <w:u w:val="single"/>
              </w:rPr>
              <w:fldChar w:fldCharType="separate"/>
            </w:r>
            <w:r>
              <w:rPr>
                <w:rFonts w:ascii="Times New Roman" w:hAnsi="Times New Roman"/>
                <w:color w:val="0000FF"/>
                <w:u w:val="single"/>
              </w:rPr>
              <w:t>https://m.edsoo.ru/7f44c7e4</w:t>
            </w:r>
            <w:r>
              <w:rPr>
                <w:rFonts w:ascii="Times New Roman" w:hAnsi="Times New Roman"/>
                <w:color w:val="0000FF"/>
                <w:u w:val="single"/>
              </w:rPr>
              <w:fldChar w:fldCharType="end"/>
            </w:r>
          </w:p>
        </w:tc>
      </w:tr>
      <w:tr w14:paraId="18AA44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C030000">
            <w:pPr>
              <w:spacing w:after="0"/>
            </w:pPr>
            <w:r>
              <w:rPr>
                <w:rFonts w:ascii="Times New Roman" w:hAnsi="Times New Roman"/>
                <w:color w:val="000000"/>
                <w:sz w:val="24"/>
              </w:rPr>
              <w:t>62</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D030000">
            <w:pPr>
              <w:spacing w:after="0"/>
              <w:ind w:left="135" w:firstLine="0"/>
            </w:pPr>
            <w:r>
              <w:rPr>
                <w:rFonts w:ascii="Times New Roman" w:hAnsi="Times New Roman"/>
                <w:color w:val="000000"/>
                <w:sz w:val="24"/>
              </w:rPr>
              <w:t>Страны изучаемого языка (столица, достопримечательности, интересные факты – США)</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E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8F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0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1030000">
            <w:pPr>
              <w:spacing w:after="0"/>
              <w:ind w:left="135" w:firstLine="0"/>
              <w:rPr>
                <w:rFonts w:hint="default"/>
                <w:lang w:val="ru-RU"/>
              </w:rPr>
            </w:pPr>
            <w:r>
              <w:rPr>
                <w:rFonts w:hint="default"/>
                <w:lang w:val="ru-RU"/>
              </w:rPr>
              <w:t>29.04</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2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"https://m.edsoo.ru/7f44cab4"</w:instrText>
            </w:r>
            <w:r>
              <w:rPr>
                <w:rFonts w:ascii="Times New Roman" w:hAnsi="Times New Roman"/>
                <w:color w:val="0000FF"/>
                <w:u w:val="single"/>
              </w:rPr>
              <w:fldChar w:fldCharType="separate"/>
            </w:r>
            <w:r>
              <w:rPr>
                <w:rFonts w:ascii="Times New Roman" w:hAnsi="Times New Roman"/>
                <w:color w:val="0000FF"/>
                <w:u w:val="single"/>
              </w:rPr>
              <w:t>https://m.edsoo.ru/7f44cab4</w:t>
            </w:r>
            <w:r>
              <w:rPr>
                <w:rFonts w:ascii="Times New Roman" w:hAnsi="Times New Roman"/>
                <w:color w:val="0000FF"/>
                <w:u w:val="single"/>
              </w:rPr>
              <w:fldChar w:fldCharType="end"/>
            </w:r>
          </w:p>
        </w:tc>
      </w:tr>
      <w:tr w14:paraId="021273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3030000">
            <w:pPr>
              <w:spacing w:after="0"/>
            </w:pPr>
            <w:r>
              <w:rPr>
                <w:rFonts w:ascii="Times New Roman" w:hAnsi="Times New Roman"/>
                <w:color w:val="000000"/>
                <w:sz w:val="24"/>
              </w:rPr>
              <w:t>63</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4030000">
            <w:pPr>
              <w:spacing w:after="0"/>
              <w:ind w:left="135" w:firstLine="0"/>
            </w:pPr>
            <w:r>
              <w:rPr>
                <w:rFonts w:ascii="Times New Roman" w:hAnsi="Times New Roman"/>
                <w:color w:val="000000"/>
                <w:sz w:val="24"/>
              </w:rPr>
              <w:t>Страны изучаемого языка (интересные факты – Австралия)</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5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6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7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8030000">
            <w:pPr>
              <w:spacing w:after="0"/>
              <w:ind w:left="135" w:firstLine="0"/>
              <w:rPr>
                <w:rFonts w:hint="default"/>
                <w:lang w:val="ru-RU"/>
              </w:rPr>
            </w:pPr>
            <w:r>
              <w:rPr>
                <w:rFonts w:hint="default"/>
                <w:lang w:val="ru-RU"/>
              </w:rPr>
              <w:t>02.05</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9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"https://m.edsoo.ru/7f44cc80"</w:instrText>
            </w:r>
            <w:r>
              <w:rPr>
                <w:rFonts w:ascii="Times New Roman" w:hAnsi="Times New Roman"/>
                <w:color w:val="0000FF"/>
                <w:u w:val="single"/>
              </w:rPr>
              <w:fldChar w:fldCharType="separate"/>
            </w:r>
            <w:r>
              <w:rPr>
                <w:rFonts w:ascii="Times New Roman" w:hAnsi="Times New Roman"/>
                <w:color w:val="0000FF"/>
                <w:u w:val="single"/>
              </w:rPr>
              <w:t>https://m.edsoo.ru/7f44cc80</w:t>
            </w:r>
            <w:r>
              <w:rPr>
                <w:rFonts w:ascii="Times New Roman" w:hAnsi="Times New Roman"/>
                <w:color w:val="0000FF"/>
                <w:u w:val="single"/>
              </w:rPr>
              <w:fldChar w:fldCharType="end"/>
            </w:r>
          </w:p>
        </w:tc>
      </w:tr>
      <w:tr w14:paraId="2FE19D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A030000">
            <w:pPr>
              <w:spacing w:after="0"/>
            </w:pPr>
            <w:r>
              <w:rPr>
                <w:rFonts w:ascii="Times New Roman" w:hAnsi="Times New Roman"/>
                <w:color w:val="000000"/>
                <w:sz w:val="24"/>
              </w:rPr>
              <w:t>64</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B030000">
            <w:pPr>
              <w:spacing w:after="0"/>
              <w:ind w:left="135" w:firstLine="0"/>
            </w:pPr>
            <w:r>
              <w:rPr>
                <w:rFonts w:ascii="Times New Roman" w:hAnsi="Times New Roman"/>
                <w:color w:val="000000"/>
                <w:sz w:val="24"/>
              </w:rPr>
              <w:t>Литературные персонажи детских книг (расскажи о своем любимом персонаже)</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C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D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E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9F030000">
            <w:pPr>
              <w:spacing w:after="0"/>
              <w:ind w:left="135" w:firstLine="0"/>
              <w:rPr>
                <w:rFonts w:hint="default"/>
                <w:lang w:val="ru-RU"/>
              </w:rPr>
            </w:pPr>
            <w:r>
              <w:rPr>
                <w:rFonts w:hint="default"/>
                <w:lang w:val="ru-RU"/>
              </w:rPr>
              <w:t>06.05</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0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"https://m.edsoo.ru/7f44d3d8"</w:instrText>
            </w:r>
            <w:r>
              <w:rPr>
                <w:rFonts w:ascii="Times New Roman" w:hAnsi="Times New Roman"/>
                <w:color w:val="0000FF"/>
                <w:u w:val="single"/>
              </w:rPr>
              <w:fldChar w:fldCharType="separate"/>
            </w:r>
            <w:r>
              <w:rPr>
                <w:rFonts w:ascii="Times New Roman" w:hAnsi="Times New Roman"/>
                <w:color w:val="0000FF"/>
                <w:u w:val="single"/>
              </w:rPr>
              <w:t>https://m.edsoo.ru/7f44d3d8</w:t>
            </w:r>
            <w:r>
              <w:rPr>
                <w:rFonts w:ascii="Times New Roman" w:hAnsi="Times New Roman"/>
                <w:color w:val="0000FF"/>
                <w:u w:val="single"/>
              </w:rPr>
              <w:fldChar w:fldCharType="end"/>
            </w:r>
          </w:p>
        </w:tc>
      </w:tr>
      <w:tr w14:paraId="1F9D61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1030000">
            <w:pPr>
              <w:spacing w:after="0"/>
            </w:pPr>
            <w:r>
              <w:rPr>
                <w:rFonts w:ascii="Times New Roman" w:hAnsi="Times New Roman"/>
                <w:color w:val="000000"/>
                <w:sz w:val="24"/>
              </w:rPr>
              <w:t>65</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2030000">
            <w:pPr>
              <w:spacing w:after="0"/>
              <w:ind w:left="135" w:firstLine="0"/>
            </w:pPr>
            <w:r>
              <w:rPr>
                <w:rFonts w:ascii="Times New Roman" w:hAnsi="Times New Roman"/>
                <w:color w:val="000000"/>
                <w:sz w:val="24"/>
              </w:rPr>
              <w:t>Праздники родной страны</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3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4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5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6030000">
            <w:pPr>
              <w:spacing w:after="0"/>
              <w:ind w:left="135" w:firstLine="0"/>
              <w:rPr>
                <w:rFonts w:hint="default"/>
                <w:lang w:val="ru-RU"/>
              </w:rPr>
            </w:pPr>
            <w:r>
              <w:rPr>
                <w:rFonts w:hint="default"/>
                <w:lang w:val="ru-RU"/>
              </w:rPr>
              <w:t>13.05</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7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"https://m.edsoo.ru/7f44d8f6"</w:instrText>
            </w:r>
            <w:r>
              <w:rPr>
                <w:rFonts w:ascii="Times New Roman" w:hAnsi="Times New Roman"/>
                <w:color w:val="0000FF"/>
                <w:u w:val="single"/>
              </w:rPr>
              <w:fldChar w:fldCharType="separate"/>
            </w:r>
            <w:r>
              <w:rPr>
                <w:rFonts w:ascii="Times New Roman" w:hAnsi="Times New Roman"/>
                <w:color w:val="0000FF"/>
                <w:u w:val="single"/>
              </w:rPr>
              <w:t>https://m.edsoo.ru/7f44d8f6</w:t>
            </w:r>
            <w:r>
              <w:rPr>
                <w:rFonts w:ascii="Times New Roman" w:hAnsi="Times New Roman"/>
                <w:color w:val="0000FF"/>
                <w:u w:val="single"/>
              </w:rPr>
              <w:fldChar w:fldCharType="end"/>
            </w:r>
          </w:p>
        </w:tc>
      </w:tr>
      <w:tr w14:paraId="307E68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8030000">
            <w:pPr>
              <w:spacing w:after="0"/>
            </w:pPr>
            <w:r>
              <w:rPr>
                <w:rFonts w:ascii="Times New Roman" w:hAnsi="Times New Roman"/>
                <w:color w:val="000000"/>
                <w:sz w:val="24"/>
              </w:rPr>
              <w:t>66</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9030000">
            <w:pPr>
              <w:spacing w:after="0"/>
              <w:ind w:left="135" w:firstLine="0"/>
            </w:pPr>
            <w:r>
              <w:rPr>
                <w:rFonts w:ascii="Times New Roman" w:hAnsi="Times New Roman"/>
                <w:color w:val="000000"/>
                <w:sz w:val="24"/>
              </w:rPr>
              <w:t>Праздники стран изучаемого языка</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A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B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C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D030000">
            <w:pPr>
              <w:spacing w:after="0"/>
              <w:ind w:left="135" w:firstLine="0"/>
              <w:rPr>
                <w:rFonts w:hint="default"/>
                <w:lang w:val="ru-RU"/>
              </w:rPr>
            </w:pPr>
            <w:r>
              <w:rPr>
                <w:rFonts w:hint="default"/>
                <w:lang w:val="ru-RU"/>
              </w:rPr>
              <w:t>16.05</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E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"https://m.edsoo.ru/7f44dc70"</w:instrText>
            </w:r>
            <w:r>
              <w:rPr>
                <w:rFonts w:ascii="Times New Roman" w:hAnsi="Times New Roman"/>
                <w:color w:val="0000FF"/>
                <w:u w:val="single"/>
              </w:rPr>
              <w:fldChar w:fldCharType="separate"/>
            </w:r>
            <w:r>
              <w:rPr>
                <w:rFonts w:ascii="Times New Roman" w:hAnsi="Times New Roman"/>
                <w:color w:val="0000FF"/>
                <w:u w:val="single"/>
              </w:rPr>
              <w:t>https://m.edsoo.ru/7f44dc70</w:t>
            </w:r>
            <w:r>
              <w:rPr>
                <w:rFonts w:ascii="Times New Roman" w:hAnsi="Times New Roman"/>
                <w:color w:val="0000FF"/>
                <w:u w:val="single"/>
              </w:rPr>
              <w:fldChar w:fldCharType="end"/>
            </w:r>
          </w:p>
        </w:tc>
      </w:tr>
      <w:tr w14:paraId="4AFFB5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AF030000">
            <w:pPr>
              <w:spacing w:after="0"/>
            </w:pPr>
            <w:r>
              <w:rPr>
                <w:rFonts w:ascii="Times New Roman" w:hAnsi="Times New Roman"/>
                <w:color w:val="000000"/>
                <w:sz w:val="24"/>
              </w:rPr>
              <w:t>67</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0030000">
            <w:pPr>
              <w:spacing w:after="0"/>
              <w:ind w:left="135" w:firstLine="0"/>
            </w:pPr>
            <w:r>
              <w:rPr>
                <w:rFonts w:ascii="Times New Roman" w:hAnsi="Times New Roman"/>
                <w:color w:val="000000"/>
                <w:sz w:val="24"/>
              </w:rPr>
              <w:t>Обобщение по теме «Родная страна и страны изучаемого языка»</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1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2030000">
            <w:pPr>
              <w:spacing w:after="0"/>
              <w:ind w:left="135" w:firstLine="0"/>
              <w:jc w:val="center"/>
            </w:pP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3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4030000">
            <w:pPr>
              <w:spacing w:after="0"/>
              <w:ind w:left="135" w:firstLine="0"/>
              <w:rPr>
                <w:rFonts w:hint="default"/>
                <w:lang w:val="ru-RU"/>
              </w:rPr>
            </w:pPr>
            <w:r>
              <w:rPr>
                <w:rFonts w:hint="default"/>
                <w:lang w:val="ru-RU"/>
              </w:rPr>
              <w:t>20.05</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5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"https://m.edsoo.ru/7f44e5a8"</w:instrText>
            </w:r>
            <w:r>
              <w:rPr>
                <w:rFonts w:ascii="Times New Roman" w:hAnsi="Times New Roman"/>
                <w:color w:val="0000FF"/>
                <w:u w:val="single"/>
              </w:rPr>
              <w:fldChar w:fldCharType="separate"/>
            </w:r>
            <w:r>
              <w:rPr>
                <w:rFonts w:ascii="Times New Roman" w:hAnsi="Times New Roman"/>
                <w:color w:val="0000FF"/>
                <w:u w:val="single"/>
              </w:rPr>
              <w:t>https://m.edsoo.ru/7f44e5a8</w:t>
            </w:r>
            <w:r>
              <w:rPr>
                <w:rFonts w:ascii="Times New Roman" w:hAnsi="Times New Roman"/>
                <w:color w:val="0000FF"/>
                <w:u w:val="single"/>
              </w:rPr>
              <w:fldChar w:fldCharType="end"/>
            </w:r>
          </w:p>
        </w:tc>
      </w:tr>
      <w:tr w14:paraId="2CDB2A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840"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6030000">
            <w:pPr>
              <w:spacing w:after="0"/>
            </w:pPr>
            <w:r>
              <w:rPr>
                <w:rFonts w:ascii="Times New Roman" w:hAnsi="Times New Roman"/>
                <w:color w:val="000000"/>
                <w:sz w:val="24"/>
              </w:rPr>
              <w:t>68</w:t>
            </w:r>
          </w:p>
        </w:tc>
        <w:tc>
          <w:tcPr>
            <w:tcW w:w="382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7030000">
            <w:pPr>
              <w:spacing w:after="0"/>
              <w:ind w:left="135" w:firstLine="0"/>
            </w:pPr>
            <w:r>
              <w:rPr>
                <w:rFonts w:ascii="Times New Roman" w:hAnsi="Times New Roman"/>
                <w:color w:val="000000"/>
                <w:sz w:val="24"/>
              </w:rPr>
              <w:t>Контроль по теме «Родная страна и страны изучаемого языка»</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8030000">
            <w:pPr>
              <w:spacing w:after="0"/>
              <w:ind w:left="135" w:firstLine="0"/>
              <w:jc w:val="center"/>
            </w:pPr>
            <w:r>
              <w:rPr>
                <w:rFonts w:ascii="Times New Roman" w:hAnsi="Times New Roman"/>
                <w:color w:val="000000"/>
                <w:sz w:val="24"/>
              </w:rPr>
              <w:t xml:space="preserve"> 1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9030000">
            <w:pPr>
              <w:spacing w:after="0"/>
              <w:ind w:left="135" w:firstLine="0"/>
              <w:jc w:val="center"/>
            </w:pPr>
            <w:r>
              <w:rPr>
                <w:rFonts w:ascii="Times New Roman" w:hAnsi="Times New Roman"/>
                <w:color w:val="000000"/>
                <w:sz w:val="24"/>
              </w:rPr>
              <w:t xml:space="preserve"> 1 </w:t>
            </w: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A030000">
            <w:pPr>
              <w:spacing w:after="0"/>
              <w:ind w:left="135" w:firstLine="0"/>
              <w:jc w:val="center"/>
            </w:pPr>
          </w:p>
        </w:tc>
        <w:tc>
          <w:tcPr>
            <w:tcW w:w="884"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B030000">
            <w:pPr>
              <w:jc w:val="center"/>
              <w:rPr>
                <w:rFonts w:hint="default"/>
                <w:lang w:val="ru-RU"/>
              </w:rPr>
            </w:pPr>
            <w:r>
              <w:rPr>
                <w:rFonts w:hint="default"/>
                <w:lang w:val="ru-RU"/>
              </w:rPr>
              <w:t>23.05</w:t>
            </w:r>
          </w:p>
        </w:tc>
        <w:tc>
          <w:tcPr>
            <w:tcW w:w="284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C030000">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"https://m.edsoo.ru/7f44e5a8"</w:instrText>
            </w:r>
            <w:r>
              <w:rPr>
                <w:rFonts w:ascii="Times New Roman" w:hAnsi="Times New Roman"/>
                <w:color w:val="0000FF"/>
                <w:u w:val="single"/>
              </w:rPr>
              <w:fldChar w:fldCharType="separate"/>
            </w:r>
            <w:r>
              <w:rPr>
                <w:rFonts w:ascii="Times New Roman" w:hAnsi="Times New Roman"/>
                <w:color w:val="0000FF"/>
                <w:u w:val="single"/>
              </w:rPr>
              <w:t>https://m.edsoo.ru/7f44e5a8</w:t>
            </w:r>
            <w:r>
              <w:rPr>
                <w:rFonts w:ascii="Times New Roman" w:hAnsi="Times New Roman"/>
                <w:color w:val="0000FF"/>
                <w:u w:val="single"/>
              </w:rPr>
              <w:fldChar w:fldCharType="end"/>
            </w:r>
          </w:p>
        </w:tc>
      </w:tr>
      <w:tr w14:paraId="7796B8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4664" w:type="dxa"/>
            <w:gridSpan w:val="2"/>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D030000">
            <w:pPr>
              <w:spacing w:after="0"/>
              <w:ind w:left="135" w:firstLine="0"/>
            </w:pPr>
            <w:r>
              <w:rPr>
                <w:rFonts w:ascii="Times New Roman" w:hAnsi="Times New Roman"/>
                <w:color w:val="000000"/>
                <w:sz w:val="24"/>
              </w:rPr>
              <w:t>ОБЩЕЕ КОЛИЧЕСТВО ЧАСОВ ПО ПРОГРАММЕ</w:t>
            </w:r>
          </w:p>
        </w:tc>
        <w:tc>
          <w:tcPr>
            <w:tcW w:w="617"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E030000">
            <w:pPr>
              <w:spacing w:after="0"/>
              <w:ind w:left="135" w:firstLine="0"/>
              <w:jc w:val="center"/>
            </w:pPr>
            <w:r>
              <w:rPr>
                <w:rFonts w:ascii="Times New Roman" w:hAnsi="Times New Roman"/>
                <w:color w:val="000000"/>
                <w:sz w:val="24"/>
              </w:rPr>
              <w:t xml:space="preserve"> 68 </w:t>
            </w:r>
          </w:p>
        </w:tc>
        <w:tc>
          <w:tcPr>
            <w:tcW w:w="618"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BF030000">
            <w:pPr>
              <w:spacing w:after="0"/>
              <w:ind w:left="135" w:firstLine="0"/>
              <w:jc w:val="center"/>
            </w:pPr>
            <w:r>
              <w:rPr>
                <w:rFonts w:ascii="Times New Roman" w:hAnsi="Times New Roman"/>
                <w:color w:val="000000"/>
                <w:sz w:val="24"/>
              </w:rPr>
              <w:t xml:space="preserve"> </w:t>
            </w:r>
            <w:r>
              <w:rPr>
                <w:rFonts w:hint="default" w:ascii="Times New Roman" w:hAnsi="Times New Roman"/>
                <w:color w:val="000000"/>
                <w:sz w:val="24"/>
                <w:lang w:val="ru-RU"/>
              </w:rPr>
              <w:t>5</w:t>
            </w:r>
            <w:bookmarkStart w:id="4" w:name="_GoBack"/>
            <w:bookmarkEnd w:id="4"/>
            <w:r>
              <w:rPr>
                <w:rFonts w:ascii="Times New Roman" w:hAnsi="Times New Roman"/>
                <w:color w:val="000000"/>
                <w:sz w:val="24"/>
              </w:rPr>
              <w:t xml:space="preserve"> </w:t>
            </w:r>
          </w:p>
        </w:tc>
        <w:tc>
          <w:tcPr>
            <w:tcW w:w="626" w:type="dxa"/>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0030000">
            <w:pPr>
              <w:spacing w:after="0"/>
              <w:ind w:left="135" w:firstLine="0"/>
              <w:jc w:val="center"/>
            </w:pPr>
            <w:r>
              <w:rPr>
                <w:rFonts w:ascii="Times New Roman" w:hAnsi="Times New Roman"/>
                <w:color w:val="000000"/>
                <w:sz w:val="24"/>
              </w:rPr>
              <w:t xml:space="preserve">0 </w:t>
            </w:r>
          </w:p>
        </w:tc>
        <w:tc>
          <w:tcPr>
            <w:tcW w:w="3731" w:type="dxa"/>
            <w:gridSpan w:val="2"/>
            <w:tcBorders>
              <w:top w:val="single" w:color="000000" w:sz="4" w:space="0"/>
              <w:left w:val="single" w:color="000000" w:sz="4" w:space="0"/>
              <w:bottom w:val="single" w:color="000000" w:sz="4" w:space="0"/>
              <w:right w:val="single" w:color="000000" w:sz="4" w:space="0"/>
            </w:tcBorders>
            <w:tcMar>
              <w:top w:w="50" w:type="dxa"/>
              <w:left w:w="100" w:type="dxa"/>
              <w:bottom w:w="0" w:type="dxa"/>
              <w:right w:w="108" w:type="dxa"/>
            </w:tcMar>
            <w:vAlign w:val="center"/>
          </w:tcPr>
          <w:p w14:paraId="C1030000"/>
        </w:tc>
      </w:tr>
    </w:tbl>
    <w:p w14:paraId="C2030000">
      <w:pPr>
        <w:spacing w:after="0"/>
        <w:ind w:left="120" w:firstLine="0"/>
      </w:pPr>
    </w:p>
    <w:p w14:paraId="C3030000">
      <w:pPr>
        <w:spacing w:after="0"/>
        <w:ind w:left="120" w:firstLine="0"/>
      </w:pPr>
    </w:p>
    <w:p w14:paraId="C4030000">
      <w:pPr>
        <w:spacing w:after="0"/>
        <w:ind w:left="120" w:firstLine="0"/>
      </w:pPr>
    </w:p>
    <w:p w14:paraId="C5030000">
      <w:pPr>
        <w:spacing w:after="0"/>
        <w:ind w:left="120" w:firstLine="0"/>
      </w:pPr>
    </w:p>
    <w:p w14:paraId="C6030000">
      <w:pPr>
        <w:spacing w:after="0"/>
        <w:ind w:left="120" w:firstLine="0"/>
      </w:pPr>
    </w:p>
    <w:p w14:paraId="C7030000">
      <w:pPr>
        <w:spacing w:after="0"/>
        <w:ind w:left="120" w:firstLine="0"/>
      </w:pPr>
    </w:p>
    <w:p w14:paraId="C8030000">
      <w:pPr>
        <w:spacing w:after="0"/>
        <w:ind w:left="120" w:firstLine="0"/>
      </w:pPr>
    </w:p>
    <w:p w14:paraId="C9030000">
      <w:pPr>
        <w:spacing w:after="0"/>
        <w:ind w:left="120" w:firstLine="0"/>
      </w:pPr>
    </w:p>
    <w:p w14:paraId="CA030000">
      <w:pPr>
        <w:spacing w:after="0"/>
        <w:ind w:left="120" w:firstLine="0"/>
      </w:pPr>
    </w:p>
    <w:p w14:paraId="CB030000">
      <w:pPr>
        <w:spacing w:after="0"/>
        <w:ind w:left="120" w:firstLine="0"/>
      </w:pPr>
      <w:bookmarkStart w:id="3" w:name="block-4073919"/>
      <w:r>
        <w:rPr>
          <w:rFonts w:ascii="Times New Roman" w:hAnsi="Times New Roman"/>
          <w:b/>
          <w:color w:val="000000"/>
          <w:sz w:val="28"/>
        </w:rPr>
        <w:t>УЧЕБНО-МЕТОДИЧЕСКОЕ ОБЕСПЕЧЕНИЕ ОБРАЗОВАТЕЛЬНОГО ПРОЦЕССА</w:t>
      </w:r>
    </w:p>
    <w:p w14:paraId="CC030000">
      <w:pPr>
        <w:spacing w:after="0" w:line="480" w:lineRule="auto"/>
        <w:ind w:left="120" w:firstLine="0"/>
      </w:pPr>
      <w:r>
        <w:rPr>
          <w:rFonts w:ascii="Times New Roman" w:hAnsi="Times New Roman"/>
          <w:b/>
          <w:color w:val="000000"/>
          <w:sz w:val="28"/>
        </w:rPr>
        <w:t>ОБЯЗАТЕЛЬНЫЕ УЧЕБНЫЕ МАТЕРИАЛЫ ДЛЯ УЧЕНИКА</w:t>
      </w:r>
    </w:p>
    <w:p w14:paraId="CD030000">
      <w:pPr>
        <w:pStyle w:val="30"/>
        <w:spacing w:after="0" w:line="240" w:lineRule="auto"/>
        <w:ind w:left="480" w:firstLine="0"/>
      </w:pPr>
      <w:r>
        <w:rPr>
          <w:rFonts w:ascii="Times New Roman" w:hAnsi="Times New Roman"/>
          <w:color w:val="000000"/>
          <w:sz w:val="24"/>
        </w:rPr>
        <w:t xml:space="preserve">Комарова Ю.А. Английский язык. Brilliant: учебник для 2; </w:t>
      </w:r>
      <w:r>
        <w:br w:type="textWrapping"/>
      </w:r>
      <w:r>
        <w:rPr>
          <w:rFonts w:ascii="Times New Roman" w:hAnsi="Times New Roman"/>
          <w:color w:val="000000"/>
          <w:sz w:val="24"/>
        </w:rPr>
        <w:t xml:space="preserve">Ю.А. Английский язык. Brilliant: учебник для 2; </w:t>
      </w:r>
      <w:r>
        <w:br w:type="textWrapping"/>
      </w:r>
      <w:r>
        <w:rPr>
          <w:rFonts w:ascii="Times New Roman" w:hAnsi="Times New Roman"/>
          <w:color w:val="000000"/>
          <w:sz w:val="24"/>
        </w:rPr>
        <w:t xml:space="preserve">4 классов общеобразовательных учреждений / Ю.А.Комарова; </w:t>
      </w:r>
      <w:r>
        <w:br w:type="textWrapping"/>
      </w:r>
      <w:r>
        <w:rPr>
          <w:rFonts w:ascii="Times New Roman" w:hAnsi="Times New Roman"/>
          <w:color w:val="000000"/>
          <w:sz w:val="24"/>
        </w:rPr>
        <w:t xml:space="preserve">И.В.Ларионова; </w:t>
      </w:r>
      <w:r>
        <w:br w:type="textWrapping"/>
      </w:r>
      <w:r>
        <w:rPr>
          <w:rFonts w:ascii="Times New Roman" w:hAnsi="Times New Roman"/>
          <w:color w:val="000000"/>
          <w:sz w:val="24"/>
        </w:rPr>
        <w:t xml:space="preserve">Ж.Перрет. – М.: ООО «Русское слово – учебник»: Макмиллан; </w:t>
      </w:r>
      <w:r>
        <w:br w:type="textWrapping"/>
      </w:r>
      <w:r>
        <w:rPr>
          <w:rFonts w:ascii="Times New Roman" w:hAnsi="Times New Roman"/>
          <w:color w:val="000000"/>
          <w:sz w:val="24"/>
        </w:rPr>
        <w:t xml:space="preserve">2012. – (ФГОС. Начальная инновационная школа).; </w:t>
      </w:r>
      <w:r>
        <w:br w:type="textWrapping"/>
      </w:r>
      <w:r>
        <w:rPr>
          <w:rFonts w:ascii="Times New Roman" w:hAnsi="Times New Roman"/>
          <w:color w:val="000000"/>
          <w:sz w:val="24"/>
        </w:rPr>
        <w:t xml:space="preserve">Комарова Ю.А. Рабочая тетрадь к учебникам Ю.А.Комаровой; </w:t>
      </w:r>
      <w:r>
        <w:br w:type="textWrapping"/>
      </w:r>
      <w:r>
        <w:rPr>
          <w:rFonts w:ascii="Times New Roman" w:hAnsi="Times New Roman"/>
          <w:color w:val="000000"/>
          <w:sz w:val="24"/>
        </w:rPr>
        <w:t xml:space="preserve">И.В.Ларионовой; </w:t>
      </w:r>
      <w:r>
        <w:br w:type="textWrapping"/>
      </w:r>
      <w:r>
        <w:rPr>
          <w:rFonts w:ascii="Times New Roman" w:hAnsi="Times New Roman"/>
          <w:color w:val="000000"/>
          <w:sz w:val="24"/>
        </w:rPr>
        <w:t xml:space="preserve">Ж.Перрет Английский язык. Brilliant 2; </w:t>
      </w:r>
      <w:r>
        <w:br w:type="textWrapping"/>
      </w:r>
      <w:r>
        <w:rPr>
          <w:rFonts w:ascii="Times New Roman" w:hAnsi="Times New Roman"/>
          <w:color w:val="000000"/>
          <w:sz w:val="24"/>
        </w:rPr>
        <w:t xml:space="preserve">Ж.Перрет Английский язык. Brilliant 2; </w:t>
      </w:r>
      <w:r>
        <w:br w:type="textWrapping"/>
      </w:r>
      <w:r>
        <w:rPr>
          <w:rFonts w:ascii="Times New Roman" w:hAnsi="Times New Roman"/>
          <w:color w:val="000000"/>
          <w:sz w:val="24"/>
        </w:rPr>
        <w:t xml:space="preserve">4 классы / Ю.А.Комарова; </w:t>
      </w:r>
      <w:r>
        <w:br w:type="textWrapping"/>
      </w:r>
      <w:r>
        <w:rPr>
          <w:rFonts w:ascii="Times New Roman" w:hAnsi="Times New Roman"/>
          <w:color w:val="000000"/>
          <w:sz w:val="24"/>
        </w:rPr>
        <w:t xml:space="preserve">И.В.Ларионова; </w:t>
      </w:r>
      <w:r>
        <w:br w:type="textWrapping"/>
      </w:r>
      <w:r>
        <w:rPr>
          <w:rFonts w:ascii="Times New Roman" w:hAnsi="Times New Roman"/>
          <w:color w:val="000000"/>
          <w:sz w:val="24"/>
        </w:rPr>
        <w:t xml:space="preserve">Ж.Перрет. – 2-е изд. – М.: ООО «Русское слово – учебник»: Макмиллан; 2013. – (ФГОС. Начальная инновационная школа).; </w:t>
      </w:r>
      <w:r>
        <w:br w:type="textWrapping"/>
      </w:r>
    </w:p>
    <w:p w14:paraId="CE030000">
      <w:pPr>
        <w:pStyle w:val="30"/>
        <w:spacing w:after="0" w:line="360" w:lineRule="auto"/>
        <w:ind w:left="480" w:firstLine="0"/>
      </w:pPr>
    </w:p>
    <w:p w14:paraId="CF030000">
      <w:pPr>
        <w:spacing w:after="0" w:line="480" w:lineRule="auto"/>
        <w:ind w:left="120" w:firstLine="0"/>
      </w:pPr>
      <w:r>
        <w:rPr>
          <w:rFonts w:ascii="Times New Roman" w:hAnsi="Times New Roman"/>
          <w:color w:val="000000"/>
          <w:sz w:val="28"/>
        </w:rPr>
        <w:t>​‌‌</w:t>
      </w:r>
    </w:p>
    <w:p w14:paraId="D0030000">
      <w:pPr>
        <w:spacing w:after="0"/>
        <w:ind w:left="120" w:firstLine="0"/>
      </w:pPr>
      <w:r>
        <w:rPr>
          <w:rFonts w:ascii="Times New Roman" w:hAnsi="Times New Roman"/>
          <w:color w:val="000000"/>
          <w:sz w:val="28"/>
        </w:rPr>
        <w:t>​</w:t>
      </w:r>
    </w:p>
    <w:p w14:paraId="D1030000">
      <w:pPr>
        <w:spacing w:after="0" w:line="480" w:lineRule="auto"/>
        <w:ind w:left="120" w:firstLine="0"/>
      </w:pPr>
      <w:r>
        <w:rPr>
          <w:rFonts w:ascii="Times New Roman" w:hAnsi="Times New Roman"/>
          <w:b/>
          <w:color w:val="000000"/>
          <w:sz w:val="28"/>
        </w:rPr>
        <w:t>МЕТОДИЧЕСКИЕ МАТЕРИАЛЫ ДЛЯ УЧИТЕЛЯ</w:t>
      </w:r>
    </w:p>
    <w:p w14:paraId="D2030000">
      <w:pPr>
        <w:spacing w:before="166" w:after="0" w:line="276" w:lineRule="auto"/>
        <w:ind w:right="576"/>
        <w:jc w:val="both"/>
      </w:pPr>
      <w:r>
        <w:rPr>
          <w:rFonts w:ascii="Times New Roman" w:hAnsi="Times New Roman"/>
          <w:color w:val="000000"/>
          <w:sz w:val="28"/>
        </w:rPr>
        <w:t>​‌‌​</w:t>
      </w:r>
      <w:r>
        <w:rPr>
          <w:rFonts w:ascii="Times New Roman" w:hAnsi="Times New Roman"/>
          <w:color w:val="000000"/>
          <w:sz w:val="24"/>
        </w:rPr>
        <w:t xml:space="preserve"> Комарова, Ю.А. Книга для учителя к учебникам Ю.А.Комаровой, И.В.Ларионовой, Ж.Перрет Английский язык. Brilliant 2, 3, 4 классы / Ю.А.Комарова, И.В.Ларионова, Ж.Перрет. – М.:ООО«Русское слово – учебник»: Макмиллан, 2012. – (ФГОС.Начальная инновационная школа).</w:t>
      </w:r>
    </w:p>
    <w:p w14:paraId="D3030000">
      <w:pPr>
        <w:spacing w:after="0" w:line="480" w:lineRule="auto"/>
        <w:ind w:left="120" w:firstLine="0"/>
      </w:pPr>
    </w:p>
    <w:p w14:paraId="D4030000">
      <w:pPr>
        <w:spacing w:after="0"/>
        <w:ind w:left="120" w:firstLine="0"/>
      </w:pPr>
    </w:p>
    <w:p w14:paraId="D5030000">
      <w:pPr>
        <w:spacing w:after="0" w:line="480" w:lineRule="auto"/>
        <w:ind w:left="120" w:firstLine="0"/>
      </w:pPr>
      <w:r>
        <w:rPr>
          <w:rFonts w:ascii="Times New Roman" w:hAnsi="Times New Roman"/>
          <w:b/>
          <w:color w:val="000000"/>
          <w:sz w:val="28"/>
        </w:rPr>
        <w:t>ЦИФРОВЫЕ ОБРАЗОВАТЕЛЬНЫЕ РЕСУРСЫ И РЕСУРСЫ СЕТИ ИНТЕРНЕТ</w:t>
      </w:r>
    </w:p>
    <w:p w14:paraId="D6030000">
      <w:pPr>
        <w:pStyle w:val="30"/>
        <w:numPr>
          <w:ilvl w:val="0"/>
          <w:numId w:val="17"/>
        </w:numPr>
        <w:spacing w:after="0" w:line="480" w:lineRule="auto"/>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r>
        <w:rPr>
          <w:rFonts w:ascii="Times New Roman" w:hAnsi="Times New Roman"/>
          <w:color w:val="000000"/>
          <w:sz w:val="24"/>
        </w:rPr>
        <w:t xml:space="preserve"> Библиотека ЦОК </w:t>
      </w:r>
      <w:r>
        <w:rPr>
          <w:rFonts w:ascii="Times New Roman" w:hAnsi="Times New Roman"/>
          <w:color w:val="0000FF"/>
          <w:u w:val="single"/>
        </w:rPr>
        <w:t>https://m.edsoo.ru/7f44e5a8</w:t>
      </w:r>
    </w:p>
    <w:p w14:paraId="51CB4580">
      <w:pPr>
        <w:sectPr>
          <w:pgSz w:w="11906" w:h="16383"/>
          <w:pgMar w:top="1134" w:right="850" w:bottom="1134" w:left="1701" w:header="720" w:footer="720" w:gutter="0"/>
          <w:cols w:space="720" w:num="1"/>
        </w:sectPr>
      </w:pPr>
    </w:p>
    <w:bookmarkEnd w:id="3"/>
    <w:p w14:paraId="D8030000"/>
    <w:sectPr>
      <w:pgSz w:w="11906" w:h="16838"/>
      <w:pgMar w:top="1134" w:right="850" w:bottom="1134" w:left="1701" w:header="708" w:footer="70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黑体">
    <w:altName w:val="SimSun"/>
    <w:panose1 w:val="00000000000000000000"/>
    <w:charset w:val="86"/>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XO Thames">
    <w:panose1 w:val="02020603050405020304"/>
    <w:charset w:val="00"/>
    <w:family w:val="auto"/>
    <w:pitch w:val="default"/>
    <w:sig w:usb0="800006FF" w:usb1="0000285A" w:usb2="00000000" w:usb3="00000000" w:csb0="20000015"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黑体">
    <w:altName w:val="SimSun"/>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B5E306ED"/>
    <w:multiLevelType w:val="multilevel"/>
    <w:tmpl w:val="B5E306ED"/>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BF205925"/>
    <w:multiLevelType w:val="multilevel"/>
    <w:tmpl w:val="BF205925"/>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C8879AEF"/>
    <w:multiLevelType w:val="multilevel"/>
    <w:tmpl w:val="C8879AEF"/>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CF092B84"/>
    <w:multiLevelType w:val="multilevel"/>
    <w:tmpl w:val="CF092B84"/>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DCBA6B53"/>
    <w:multiLevelType w:val="multilevel"/>
    <w:tmpl w:val="DCBA6B53"/>
    <w:lvl w:ilvl="0" w:tentative="0">
      <w:start w:val="1"/>
      <w:numFmt w:val="decimal"/>
      <w:lvlText w:val="%1."/>
      <w:lvlJc w:val="left"/>
      <w:pPr>
        <w:ind w:left="480" w:hanging="360"/>
      </w:pPr>
      <w:rPr>
        <w:rFonts w:ascii="Times New Roman" w:hAnsi="Times New Roman"/>
        <w:color w:val="000000"/>
        <w:sz w:val="28"/>
      </w:rPr>
    </w:lvl>
    <w:lvl w:ilvl="1" w:tentative="0">
      <w:start w:val="1"/>
      <w:numFmt w:val="lowerLetter"/>
      <w:lvlText w:val="%2."/>
      <w:lvlJc w:val="left"/>
      <w:pPr>
        <w:ind w:left="1200" w:hanging="360"/>
      </w:pPr>
    </w:lvl>
    <w:lvl w:ilvl="2" w:tentative="0">
      <w:start w:val="1"/>
      <w:numFmt w:val="lowerRoman"/>
      <w:lvlText w:val="%3."/>
      <w:lvlJc w:val="right"/>
      <w:pPr>
        <w:ind w:left="1920" w:hanging="180"/>
      </w:pPr>
    </w:lvl>
    <w:lvl w:ilvl="3" w:tentative="0">
      <w:start w:val="1"/>
      <w:numFmt w:val="decimal"/>
      <w:lvlText w:val="%4."/>
      <w:lvlJc w:val="left"/>
      <w:pPr>
        <w:ind w:left="2640" w:hanging="360"/>
      </w:pPr>
    </w:lvl>
    <w:lvl w:ilvl="4" w:tentative="0">
      <w:start w:val="1"/>
      <w:numFmt w:val="lowerLetter"/>
      <w:lvlText w:val="%5."/>
      <w:lvlJc w:val="left"/>
      <w:pPr>
        <w:ind w:left="3360" w:hanging="360"/>
      </w:pPr>
    </w:lvl>
    <w:lvl w:ilvl="5" w:tentative="0">
      <w:start w:val="1"/>
      <w:numFmt w:val="lowerRoman"/>
      <w:lvlText w:val="%6."/>
      <w:lvlJc w:val="right"/>
      <w:pPr>
        <w:ind w:left="4080" w:hanging="180"/>
      </w:pPr>
    </w:lvl>
    <w:lvl w:ilvl="6" w:tentative="0">
      <w:start w:val="1"/>
      <w:numFmt w:val="decimal"/>
      <w:lvlText w:val="%7."/>
      <w:lvlJc w:val="left"/>
      <w:pPr>
        <w:ind w:left="4800" w:hanging="360"/>
      </w:pPr>
    </w:lvl>
    <w:lvl w:ilvl="7" w:tentative="0">
      <w:start w:val="1"/>
      <w:numFmt w:val="lowerLetter"/>
      <w:lvlText w:val="%8."/>
      <w:lvlJc w:val="left"/>
      <w:pPr>
        <w:ind w:left="5520" w:hanging="360"/>
      </w:pPr>
    </w:lvl>
    <w:lvl w:ilvl="8" w:tentative="0">
      <w:start w:val="1"/>
      <w:numFmt w:val="lowerRoman"/>
      <w:lvlText w:val="%9."/>
      <w:lvlJc w:val="right"/>
      <w:pPr>
        <w:ind w:left="6240" w:hanging="180"/>
      </w:pPr>
    </w:lvl>
  </w:abstractNum>
  <w:abstractNum w:abstractNumId="6">
    <w:nsid w:val="F4B5D9F5"/>
    <w:multiLevelType w:val="multilevel"/>
    <w:tmpl w:val="F4B5D9F5"/>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0053208E"/>
    <w:multiLevelType w:val="multilevel"/>
    <w:tmpl w:val="0053208E"/>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0248C179"/>
    <w:multiLevelType w:val="multilevel"/>
    <w:tmpl w:val="0248C179"/>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03D62ECE"/>
    <w:multiLevelType w:val="multilevel"/>
    <w:tmpl w:val="03D62ECE"/>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2470EC97"/>
    <w:multiLevelType w:val="multilevel"/>
    <w:tmpl w:val="2470EC97"/>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25B654F3"/>
    <w:multiLevelType w:val="multilevel"/>
    <w:tmpl w:val="25B654F3"/>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2A8F537B"/>
    <w:multiLevelType w:val="multilevel"/>
    <w:tmpl w:val="2A8F537B"/>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4D4DC07F"/>
    <w:multiLevelType w:val="multilevel"/>
    <w:tmpl w:val="4D4DC07F"/>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59ADCABA"/>
    <w:multiLevelType w:val="multilevel"/>
    <w:tmpl w:val="59ADCABA"/>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5A241D34"/>
    <w:multiLevelType w:val="multilevel"/>
    <w:tmpl w:val="5A241D34"/>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72183CF9"/>
    <w:multiLevelType w:val="multilevel"/>
    <w:tmpl w:val="72183CF9"/>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7"/>
  </w:num>
  <w:num w:numId="2">
    <w:abstractNumId w:val="4"/>
  </w:num>
  <w:num w:numId="3">
    <w:abstractNumId w:val="14"/>
  </w:num>
  <w:num w:numId="4">
    <w:abstractNumId w:val="2"/>
  </w:num>
  <w:num w:numId="5">
    <w:abstractNumId w:val="1"/>
  </w:num>
  <w:num w:numId="6">
    <w:abstractNumId w:val="9"/>
  </w:num>
  <w:num w:numId="7">
    <w:abstractNumId w:val="11"/>
  </w:num>
  <w:num w:numId="8">
    <w:abstractNumId w:val="16"/>
  </w:num>
  <w:num w:numId="9">
    <w:abstractNumId w:val="8"/>
  </w:num>
  <w:num w:numId="10">
    <w:abstractNumId w:val="0"/>
  </w:num>
  <w:num w:numId="11">
    <w:abstractNumId w:val="12"/>
  </w:num>
  <w:num w:numId="12">
    <w:abstractNumId w:val="15"/>
  </w:num>
  <w:num w:numId="13">
    <w:abstractNumId w:val="3"/>
  </w:num>
  <w:num w:numId="14">
    <w:abstractNumId w:val="13"/>
  </w:num>
  <w:num w:numId="15">
    <w:abstractNumId w:val="6"/>
  </w:num>
  <w:num w:numId="16">
    <w:abstractNumId w:val="1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footnotePr>
    <w:footnote w:id="0"/>
    <w:footnote w:id="1"/>
  </w:footnotePr>
  <w:endnotePr>
    <w:endnote w:id="0"/>
    <w:endnote w:id="1"/>
  </w:endnotePr>
  <w:compat>
    <w:compatSetting w:name="compatibilityMode" w:uri="http://schemas.microsoft.com/office/word" w:val="15"/>
  </w:compat>
  <w:rsids>
    <w:rsidRoot w:val="00000000"/>
    <w:rsid w:val="4D5C342D"/>
    <w:rsid w:val="61A126B3"/>
    <w:rsid w:val="6EF16A4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Asci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qFormat="1" w:unhideWhenUsed="0" w:uiPriority="39" w:semiHidden="0" w:name="toc 2"/>
    <w:lsdException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unhideWhenUsed="0" w:uiPriority="39" w:semiHidden="0" w:name="toc 7"/>
    <w:lsdException w:unhideWhenUsed="0" w:uiPriority="39" w:semiHidden="0" w:name="toc 8"/>
    <w:lsdException w:unhideWhenUsed="0" w:uiPriority="39" w:semiHidden="0"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uiPriority="99" w:name="Strong"/>
    <w:lsdException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0" w:semiHidden="0" w:name="Table Grid"/>
    <w:lsdException w:uiPriority="99" w:name="Table Theme"/>
    <w:lsdException w:unhideWhenUsed="0" w:uiPriority="0" w:semiHidden="0" w:name="List Paragraph"/>
  </w:latentStyles>
  <w:style w:type="paragraph" w:default="1" w:styleId="1">
    <w:name w:val="Normal"/>
    <w:qFormat/>
    <w:uiPriority w:val="0"/>
    <w:pPr>
      <w:spacing w:before="0" w:after="200" w:line="276" w:lineRule="auto"/>
      <w:ind w:left="0" w:right="0" w:firstLine="0"/>
      <w:jc w:val="left"/>
    </w:pPr>
    <w:rPr>
      <w:rFonts w:asciiTheme="minorAscii" w:hAnsiTheme="minorHAnsi" w:eastAsiaTheme="minorEastAsia" w:cstheme="minorBidi"/>
      <w:color w:val="000000"/>
      <w:spacing w:val="0"/>
      <w:sz w:val="22"/>
    </w:rPr>
  </w:style>
  <w:style w:type="paragraph" w:styleId="2">
    <w:name w:val="heading 1"/>
    <w:basedOn w:val="1"/>
    <w:next w:val="1"/>
    <w:qFormat/>
    <w:uiPriority w:val="9"/>
    <w:pPr>
      <w:keepNext/>
      <w:keepLines/>
      <w:spacing w:before="480"/>
      <w:outlineLvl w:val="0"/>
    </w:pPr>
    <w:rPr>
      <w:rFonts w:asciiTheme="majorAscii" w:hAnsiTheme="majorHAnsi"/>
      <w:b/>
      <w:color w:val="376092" w:themeColor="accent1" w:themeShade="BF"/>
      <w:sz w:val="28"/>
    </w:rPr>
  </w:style>
  <w:style w:type="paragraph" w:styleId="3">
    <w:name w:val="heading 2"/>
    <w:basedOn w:val="1"/>
    <w:next w:val="1"/>
    <w:qFormat/>
    <w:uiPriority w:val="9"/>
    <w:pPr>
      <w:keepNext/>
      <w:keepLines/>
      <w:spacing w:before="200"/>
      <w:outlineLvl w:val="1"/>
    </w:pPr>
    <w:rPr>
      <w:rFonts w:asciiTheme="majorAscii" w:hAnsiTheme="majorHAnsi"/>
      <w:b/>
      <w:color w:val="4F81BD" w:themeColor="accent1"/>
      <w:sz w:val="26"/>
      <w14:textFill>
        <w14:solidFill>
          <w14:schemeClr w14:val="accent1"/>
        </w14:solidFill>
      </w14:textFill>
    </w:rPr>
  </w:style>
  <w:style w:type="paragraph" w:styleId="4">
    <w:name w:val="heading 3"/>
    <w:basedOn w:val="1"/>
    <w:next w:val="1"/>
    <w:qFormat/>
    <w:uiPriority w:val="9"/>
    <w:pPr>
      <w:keepNext/>
      <w:keepLines/>
      <w:spacing w:before="200"/>
      <w:outlineLvl w:val="2"/>
    </w:pPr>
    <w:rPr>
      <w:rFonts w:asciiTheme="majorAscii" w:hAnsiTheme="majorHAnsi"/>
      <w:b/>
      <w:color w:val="4F81BD" w:themeColor="accent1"/>
      <w14:textFill>
        <w14:solidFill>
          <w14:schemeClr w14:val="accent1"/>
        </w14:solidFill>
      </w14:textFill>
    </w:rPr>
  </w:style>
  <w:style w:type="paragraph" w:styleId="5">
    <w:name w:val="heading 4"/>
    <w:basedOn w:val="1"/>
    <w:next w:val="1"/>
    <w:qFormat/>
    <w:uiPriority w:val="9"/>
    <w:pPr>
      <w:keepNext/>
      <w:keepLines/>
      <w:spacing w:before="200"/>
      <w:outlineLvl w:val="3"/>
    </w:pPr>
    <w:rPr>
      <w:rFonts w:asciiTheme="majorAscii" w:hAnsiTheme="majorHAnsi"/>
      <w:b/>
      <w:i/>
      <w:color w:val="4F81BD" w:themeColor="accent1"/>
      <w14:textFill>
        <w14:solidFill>
          <w14:schemeClr w14:val="accent1"/>
        </w14:solidFill>
      </w14:textFill>
    </w:rPr>
  </w:style>
  <w:style w:type="paragraph" w:styleId="6">
    <w:name w:val="heading 5"/>
    <w:next w:val="1"/>
    <w:qFormat/>
    <w:uiPriority w:val="9"/>
    <w:pPr>
      <w:spacing w:before="120" w:after="120" w:line="240" w:lineRule="auto"/>
      <w:ind w:left="0" w:right="0" w:firstLine="0"/>
      <w:jc w:val="both"/>
      <w:outlineLvl w:val="4"/>
    </w:pPr>
    <w:rPr>
      <w:rFonts w:ascii="XO Thames" w:hAnsi="XO Thames" w:eastAsiaTheme="minorEastAsia" w:cstheme="minorBidi"/>
      <w:b/>
      <w:color w:val="000000"/>
      <w:spacing w:val="0"/>
      <w:sz w:val="22"/>
    </w:rPr>
  </w:style>
  <w:style w:type="character" w:default="1" w:styleId="7">
    <w:name w:val="Default Paragraph Font"/>
    <w:uiPriority w:val="0"/>
  </w:style>
  <w:style w:type="table" w:default="1" w:styleId="8">
    <w:name w:val="Normal Table"/>
    <w:qFormat/>
    <w:uiPriority w:val="0"/>
    <w:tblPr>
      <w:tblCellMar>
        <w:top w:w="0" w:type="dxa"/>
        <w:left w:w="108" w:type="dxa"/>
        <w:bottom w:w="0" w:type="dxa"/>
        <w:right w:w="108" w:type="dxa"/>
      </w:tblCellMar>
    </w:tblPr>
  </w:style>
  <w:style w:type="character" w:styleId="9">
    <w:name w:val="Emphasis"/>
    <w:uiPriority w:val="0"/>
    <w:rPr>
      <w:i/>
    </w:rPr>
  </w:style>
  <w:style w:type="character" w:styleId="10">
    <w:name w:val="Hyperlink"/>
    <w:uiPriority w:val="0"/>
    <w:rPr>
      <w:color w:val="0000FF" w:themeColor="hyperlink"/>
      <w:u w:val="single"/>
      <w14:textFill>
        <w14:solidFill>
          <w14:schemeClr w14:val="hlink"/>
        </w14:solidFill>
      </w14:textFill>
    </w:rPr>
  </w:style>
  <w:style w:type="paragraph" w:styleId="11">
    <w:name w:val="Balloon Text"/>
    <w:basedOn w:val="1"/>
    <w:uiPriority w:val="0"/>
    <w:pPr>
      <w:spacing w:after="0" w:line="240" w:lineRule="auto"/>
    </w:pPr>
    <w:rPr>
      <w:rFonts w:ascii="Tahoma" w:hAnsi="Tahoma"/>
      <w:sz w:val="16"/>
    </w:rPr>
  </w:style>
  <w:style w:type="paragraph" w:styleId="12">
    <w:name w:val="Normal Indent"/>
    <w:basedOn w:val="1"/>
    <w:qFormat/>
    <w:uiPriority w:val="0"/>
    <w:pPr>
      <w:ind w:left="720" w:firstLine="0"/>
    </w:pPr>
  </w:style>
  <w:style w:type="paragraph" w:styleId="13">
    <w:name w:val="toc 8"/>
    <w:next w:val="1"/>
    <w:uiPriority w:val="39"/>
    <w:pPr>
      <w:spacing w:before="0" w:after="0" w:line="240" w:lineRule="auto"/>
      <w:ind w:left="1400" w:right="0" w:firstLine="0"/>
      <w:jc w:val="left"/>
    </w:pPr>
    <w:rPr>
      <w:rFonts w:ascii="XO Thames" w:hAnsi="XO Thames" w:eastAsiaTheme="minorEastAsia" w:cstheme="minorBidi"/>
      <w:color w:val="000000"/>
      <w:spacing w:val="0"/>
      <w:sz w:val="28"/>
    </w:rPr>
  </w:style>
  <w:style w:type="paragraph" w:styleId="14">
    <w:name w:val="header"/>
    <w:basedOn w:val="1"/>
    <w:qFormat/>
    <w:uiPriority w:val="0"/>
    <w:pPr>
      <w:tabs>
        <w:tab w:val="center" w:pos="4680"/>
        <w:tab w:val="right" w:pos="9360"/>
      </w:tabs>
    </w:pPr>
  </w:style>
  <w:style w:type="paragraph" w:styleId="15">
    <w:name w:val="toc 9"/>
    <w:next w:val="1"/>
    <w:uiPriority w:val="39"/>
    <w:pPr>
      <w:spacing w:before="0" w:after="0" w:line="240" w:lineRule="auto"/>
      <w:ind w:left="1600" w:right="0" w:firstLine="0"/>
      <w:jc w:val="left"/>
    </w:pPr>
    <w:rPr>
      <w:rFonts w:ascii="XO Thames" w:hAnsi="XO Thames" w:eastAsiaTheme="minorEastAsia" w:cstheme="minorBidi"/>
      <w:color w:val="000000"/>
      <w:spacing w:val="0"/>
      <w:sz w:val="28"/>
    </w:rPr>
  </w:style>
  <w:style w:type="paragraph" w:styleId="16">
    <w:name w:val="toc 7"/>
    <w:next w:val="1"/>
    <w:uiPriority w:val="39"/>
    <w:pPr>
      <w:spacing w:before="0" w:after="0" w:line="240" w:lineRule="auto"/>
      <w:ind w:left="1200" w:right="0" w:firstLine="0"/>
      <w:jc w:val="left"/>
    </w:pPr>
    <w:rPr>
      <w:rFonts w:ascii="XO Thames" w:hAnsi="XO Thames" w:eastAsiaTheme="minorEastAsia" w:cstheme="minorBidi"/>
      <w:color w:val="000000"/>
      <w:spacing w:val="0"/>
      <w:sz w:val="28"/>
    </w:rPr>
  </w:style>
  <w:style w:type="paragraph" w:styleId="17">
    <w:name w:val="toc 1"/>
    <w:next w:val="1"/>
    <w:uiPriority w:val="39"/>
    <w:pPr>
      <w:spacing w:before="0" w:after="0" w:line="240" w:lineRule="auto"/>
      <w:ind w:left="0" w:right="0" w:firstLine="0"/>
      <w:jc w:val="left"/>
    </w:pPr>
    <w:rPr>
      <w:rFonts w:ascii="XO Thames" w:hAnsi="XO Thames" w:eastAsiaTheme="minorEastAsia" w:cstheme="minorBidi"/>
      <w:b/>
      <w:color w:val="000000"/>
      <w:spacing w:val="0"/>
      <w:sz w:val="28"/>
    </w:rPr>
  </w:style>
  <w:style w:type="paragraph" w:styleId="18">
    <w:name w:val="toc 6"/>
    <w:next w:val="1"/>
    <w:qFormat/>
    <w:uiPriority w:val="39"/>
    <w:pPr>
      <w:spacing w:before="0" w:after="0" w:line="240" w:lineRule="auto"/>
      <w:ind w:left="1000" w:right="0" w:firstLine="0"/>
      <w:jc w:val="left"/>
    </w:pPr>
    <w:rPr>
      <w:rFonts w:ascii="XO Thames" w:hAnsi="XO Thames" w:eastAsiaTheme="minorEastAsia" w:cstheme="minorBidi"/>
      <w:color w:val="000000"/>
      <w:spacing w:val="0"/>
      <w:sz w:val="28"/>
    </w:rPr>
  </w:style>
  <w:style w:type="paragraph" w:styleId="19">
    <w:name w:val="toc 3"/>
    <w:next w:val="1"/>
    <w:uiPriority w:val="39"/>
    <w:pPr>
      <w:spacing w:before="0" w:after="0" w:line="240" w:lineRule="auto"/>
      <w:ind w:left="400" w:right="0" w:firstLine="0"/>
      <w:jc w:val="left"/>
    </w:pPr>
    <w:rPr>
      <w:rFonts w:ascii="XO Thames" w:hAnsi="XO Thames" w:eastAsiaTheme="minorEastAsia" w:cstheme="minorBidi"/>
      <w:color w:val="000000"/>
      <w:spacing w:val="0"/>
      <w:sz w:val="28"/>
    </w:rPr>
  </w:style>
  <w:style w:type="paragraph" w:styleId="20">
    <w:name w:val="toc 2"/>
    <w:next w:val="1"/>
    <w:qFormat/>
    <w:uiPriority w:val="39"/>
    <w:pPr>
      <w:spacing w:before="0" w:after="0" w:line="240" w:lineRule="auto"/>
      <w:ind w:left="200" w:right="0" w:firstLine="0"/>
      <w:jc w:val="left"/>
    </w:pPr>
    <w:rPr>
      <w:rFonts w:ascii="XO Thames" w:hAnsi="XO Thames" w:eastAsiaTheme="minorEastAsia" w:cstheme="minorBidi"/>
      <w:color w:val="000000"/>
      <w:spacing w:val="0"/>
      <w:sz w:val="28"/>
    </w:rPr>
  </w:style>
  <w:style w:type="paragraph" w:styleId="21">
    <w:name w:val="toc 4"/>
    <w:next w:val="1"/>
    <w:qFormat/>
    <w:uiPriority w:val="39"/>
    <w:pPr>
      <w:spacing w:before="0" w:after="0" w:line="240" w:lineRule="auto"/>
      <w:ind w:left="600" w:right="0" w:firstLine="0"/>
      <w:jc w:val="left"/>
    </w:pPr>
    <w:rPr>
      <w:rFonts w:ascii="XO Thames" w:hAnsi="XO Thames" w:eastAsiaTheme="minorEastAsia" w:cstheme="minorBidi"/>
      <w:color w:val="000000"/>
      <w:spacing w:val="0"/>
      <w:sz w:val="28"/>
    </w:rPr>
  </w:style>
  <w:style w:type="paragraph" w:styleId="22">
    <w:name w:val="toc 5"/>
    <w:next w:val="1"/>
    <w:qFormat/>
    <w:uiPriority w:val="39"/>
    <w:pPr>
      <w:spacing w:before="0" w:after="0" w:line="240" w:lineRule="auto"/>
      <w:ind w:left="800" w:right="0" w:firstLine="0"/>
      <w:jc w:val="left"/>
    </w:pPr>
    <w:rPr>
      <w:rFonts w:ascii="XO Thames" w:hAnsi="XO Thames" w:eastAsiaTheme="minorEastAsia" w:cstheme="minorBidi"/>
      <w:color w:val="000000"/>
      <w:spacing w:val="0"/>
      <w:sz w:val="28"/>
    </w:rPr>
  </w:style>
  <w:style w:type="paragraph" w:styleId="23">
    <w:name w:val="Title"/>
    <w:basedOn w:val="1"/>
    <w:next w:val="1"/>
    <w:qFormat/>
    <w:uiPriority w:val="10"/>
    <w:pPr>
      <w:spacing w:after="300"/>
      <w:contextualSpacing/>
    </w:pPr>
    <w:rPr>
      <w:rFonts w:asciiTheme="majorAscii" w:hAnsiTheme="majorHAnsi"/>
      <w:color w:val="17375E" w:themeColor="text2" w:themeShade="BF"/>
      <w:spacing w:val="5"/>
      <w:sz w:val="52"/>
    </w:rPr>
  </w:style>
  <w:style w:type="paragraph" w:styleId="24">
    <w:name w:val="Subtitle"/>
    <w:basedOn w:val="1"/>
    <w:next w:val="1"/>
    <w:qFormat/>
    <w:uiPriority w:val="11"/>
    <w:pPr>
      <w:ind w:left="86" w:firstLine="0"/>
    </w:pPr>
    <w:rPr>
      <w:rFonts w:asciiTheme="majorAscii" w:hAnsiTheme="majorHAnsi"/>
      <w:i/>
      <w:color w:val="4F81BD" w:themeColor="accent1"/>
      <w:spacing w:val="15"/>
      <w:sz w:val="24"/>
      <w14:textFill>
        <w14:solidFill>
          <w14:schemeClr w14:val="accent1"/>
        </w14:solidFill>
      </w14:textFill>
    </w:rPr>
  </w:style>
  <w:style w:type="table" w:styleId="25">
    <w:name w:val="Table Grid"/>
    <w:basedOn w:val="8"/>
    <w:uiPriority w:val="0"/>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26">
    <w:name w:val="Footnote"/>
    <w:link w:val="27"/>
    <w:uiPriority w:val="0"/>
    <w:pPr>
      <w:spacing w:before="0" w:after="0" w:line="240" w:lineRule="auto"/>
      <w:ind w:left="0" w:right="0" w:firstLine="851"/>
      <w:jc w:val="both"/>
    </w:pPr>
    <w:rPr>
      <w:rFonts w:ascii="XO Thames" w:hAnsi="XO Thames" w:eastAsiaTheme="minorEastAsia" w:cstheme="minorBidi"/>
      <w:color w:val="000000"/>
      <w:spacing w:val="0"/>
      <w:sz w:val="22"/>
    </w:rPr>
  </w:style>
  <w:style w:type="character" w:customStyle="1" w:styleId="27">
    <w:name w:val="Footnote1"/>
    <w:link w:val="26"/>
    <w:uiPriority w:val="0"/>
    <w:rPr>
      <w:rFonts w:ascii="XO Thames" w:hAnsi="XO Thames"/>
      <w:sz w:val="22"/>
    </w:rPr>
  </w:style>
  <w:style w:type="paragraph" w:customStyle="1" w:styleId="28">
    <w:name w:val="Header and Footer"/>
    <w:link w:val="29"/>
    <w:uiPriority w:val="0"/>
    <w:pPr>
      <w:spacing w:before="0" w:after="0" w:line="240" w:lineRule="auto"/>
      <w:ind w:left="0" w:right="0" w:firstLine="0"/>
      <w:jc w:val="both"/>
    </w:pPr>
    <w:rPr>
      <w:rFonts w:ascii="XO Thames" w:hAnsi="XO Thames" w:eastAsiaTheme="minorEastAsia" w:cstheme="minorBidi"/>
      <w:color w:val="000000"/>
      <w:spacing w:val="0"/>
      <w:sz w:val="20"/>
    </w:rPr>
  </w:style>
  <w:style w:type="character" w:customStyle="1" w:styleId="29">
    <w:name w:val="Header and Footer1"/>
    <w:link w:val="28"/>
    <w:uiPriority w:val="0"/>
    <w:rPr>
      <w:rFonts w:ascii="XO Thames" w:hAnsi="XO Thames"/>
      <w:sz w:val="20"/>
    </w:rPr>
  </w:style>
  <w:style w:type="paragraph" w:styleId="30">
    <w:name w:val="List Paragraph"/>
    <w:basedOn w:val="1"/>
    <w:uiPriority w:val="0"/>
    <w:pPr>
      <w:ind w:left="720" w:firstLine="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TotalTime>1</TotalTime>
  <ScaleCrop>false</ScaleCrop>
  <LinksUpToDate>false</LinksUpToDate>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2024-09-06T05:31:00Z</dcterms:created>
  <dc:creator>О</dc:creator>
  <cp:lastModifiedBy>О</cp:lastModifiedBy>
  <dcterms:modified xsi:type="dcterms:W3CDTF">2024-09-11T06:27:38Z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E8FEF6A8024141558718E48D407360A1_12</vt:lpwstr>
  </property>
</Properties>
</file>